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Blank"/>
        <w:tblW w:w="0" w:type="auto"/>
        <w:tblLayout w:type="fixed"/>
        <w:tblLook w:val="0600" w:firstRow="0" w:lastRow="0" w:firstColumn="0" w:lastColumn="0" w:noHBand="1" w:noVBand="1"/>
      </w:tblPr>
      <w:tblGrid>
        <w:gridCol w:w="7167"/>
      </w:tblGrid>
      <w:tr w:rsidR="0025742B" w:rsidRPr="000E7F7D" w14:paraId="69D22AB0" w14:textId="77777777" w:rsidTr="00055F29">
        <w:trPr>
          <w:trHeight w:val="793"/>
        </w:trPr>
        <w:tc>
          <w:tcPr>
            <w:tcW w:w="7167" w:type="dxa"/>
            <w:vAlign w:val="bottom"/>
          </w:tcPr>
          <w:p w14:paraId="4A20DD2F" w14:textId="36A461F8" w:rsidR="0025742B" w:rsidRPr="000E7F7D" w:rsidRDefault="00C10F68" w:rsidP="0025742B">
            <w:pPr>
              <w:pStyle w:val="Titel"/>
              <w:jc w:val="left"/>
              <w:rPr>
                <w:rFonts w:ascii="Century Schoolbook" w:hAnsi="Century Schoolbook"/>
              </w:rPr>
            </w:pPr>
            <w:r>
              <w:rPr>
                <w:rFonts w:ascii="Century Schoolbook" w:hAnsi="Century Schoolbook"/>
                <w:sz w:val="36"/>
              </w:rPr>
              <w:t>Udkast til b</w:t>
            </w:r>
            <w:r w:rsidR="0025742B" w:rsidRPr="000E7F7D">
              <w:rPr>
                <w:rFonts w:ascii="Century Schoolbook" w:hAnsi="Century Schoolbook"/>
                <w:sz w:val="36"/>
              </w:rPr>
              <w:t>ekendtgørelse om Barselsfonden</w:t>
            </w:r>
          </w:p>
        </w:tc>
      </w:tr>
    </w:tbl>
    <w:p w14:paraId="3EBCA13E" w14:textId="77777777" w:rsidR="0025742B" w:rsidRPr="000E7F7D" w:rsidRDefault="0025742B" w:rsidP="0025742B"/>
    <w:p w14:paraId="6582924D" w14:textId="77777777" w:rsidR="0025742B" w:rsidRPr="000E7F7D" w:rsidRDefault="0025742B" w:rsidP="0025742B"/>
    <w:p w14:paraId="5D337873" w14:textId="767F6803" w:rsidR="0025742B" w:rsidRPr="000E7F7D" w:rsidRDefault="0025742B" w:rsidP="001A1D5F">
      <w:pPr>
        <w:jc w:val="center"/>
      </w:pPr>
      <w:r w:rsidRPr="000E7F7D">
        <w:t>Anvendelsesområde</w:t>
      </w:r>
    </w:p>
    <w:p w14:paraId="1AA0C3DF" w14:textId="77777777" w:rsidR="0025742B" w:rsidRPr="000E7F7D" w:rsidRDefault="0025742B" w:rsidP="0025742B">
      <w:r w:rsidRPr="000E7F7D">
        <w:rPr>
          <w:b/>
        </w:rPr>
        <w:t>§ 1.</w:t>
      </w:r>
      <w:r w:rsidRPr="000E7F7D">
        <w:t xml:space="preserve"> Statslige institutioner samt selvejende og selvstændige institutioner, foreninger, selskaber m.v., der er omfattet af tekstanmærkning nr. 106, stk. 1, til § 7 på finansloven, kan hos Barselsfonden få refunderet en del af barselshavendes løn efter fast takst under dennes lønnede orlov i forbindelse med fødsel og adoption, herunder forlænget orlov ved brug af omsorgsdage og graviditetsbetinget sygdom før fødsel. En institution m.v. kan ikke være delvist omfattet af Barselsfonden. </w:t>
      </w:r>
    </w:p>
    <w:p w14:paraId="248711AA" w14:textId="77777777" w:rsidR="0025742B" w:rsidRPr="000E7F7D" w:rsidRDefault="0025742B" w:rsidP="0025742B"/>
    <w:p w14:paraId="6CBD5D74" w14:textId="77777777" w:rsidR="0025742B" w:rsidRPr="000E7F7D" w:rsidRDefault="0025742B" w:rsidP="0025742B">
      <w:r w:rsidRPr="000E7F7D">
        <w:rPr>
          <w:b/>
          <w:bCs/>
        </w:rPr>
        <w:t>§ 2.</w:t>
      </w:r>
      <w:r w:rsidRPr="000E7F7D">
        <w:t xml:space="preserve"> Refusionsordningen omfatter følgende ansatte i statslige institutioner og hermed ligestillede institutioner:</w:t>
      </w:r>
    </w:p>
    <w:p w14:paraId="37B71BE9" w14:textId="77777777" w:rsidR="0025742B" w:rsidRPr="000E7F7D" w:rsidRDefault="0025742B" w:rsidP="0025742B">
      <w:pPr>
        <w:pStyle w:val="Listeafsnit"/>
        <w:numPr>
          <w:ilvl w:val="0"/>
          <w:numId w:val="43"/>
        </w:numPr>
      </w:pPr>
      <w:r w:rsidRPr="000E7F7D">
        <w:t>Ansatte, uanset ansættelsesform, ved institutioner, som aflønnes af en lønbevilling opført på en underkonto i finanslovsanmærkningerne, hvor der tillige er opført et personaleoplysningsskema eller personaleoversigt,</w:t>
      </w:r>
    </w:p>
    <w:p w14:paraId="06B67B5C" w14:textId="77777777" w:rsidR="0025742B" w:rsidRPr="000E7F7D" w:rsidRDefault="0025742B" w:rsidP="0025742B">
      <w:pPr>
        <w:pStyle w:val="Listeafsnit"/>
        <w:numPr>
          <w:ilvl w:val="0"/>
          <w:numId w:val="43"/>
        </w:numPr>
      </w:pPr>
      <w:r w:rsidRPr="000E7F7D">
        <w:t xml:space="preserve">Personale, der aflønnes over underkonto 90-94: Indtægtsdækket virksomhed, underkonto 95-96, Tilskudsfinansieret forskningsvirksomhed eller underkonto 97-98: Andre tilskudsfinansierede aktiviteter, og </w:t>
      </w:r>
    </w:p>
    <w:p w14:paraId="21A7375D" w14:textId="77777777" w:rsidR="0025742B" w:rsidRPr="000E7F7D" w:rsidRDefault="0025742B" w:rsidP="0025742B">
      <w:pPr>
        <w:pStyle w:val="Listeafsnit"/>
        <w:numPr>
          <w:ilvl w:val="0"/>
          <w:numId w:val="43"/>
        </w:numPr>
      </w:pPr>
      <w:r w:rsidRPr="000E7F7D">
        <w:t>Ansatte ved en institution under universitetslovgivningen, hvor Skatteministeriet forhandler lønnen eller er lønfastsættende for.</w:t>
      </w:r>
    </w:p>
    <w:p w14:paraId="2703B471" w14:textId="09D1853D" w:rsidR="0025742B" w:rsidRPr="000E7F7D" w:rsidRDefault="0025742B" w:rsidP="0025742B">
      <w:r w:rsidRPr="000E7F7D">
        <w:rPr>
          <w:i/>
          <w:iCs/>
        </w:rPr>
        <w:t>Stk. 2.</w:t>
      </w:r>
      <w:r w:rsidRPr="000E7F7D">
        <w:t xml:space="preserve"> Refusionsordningen omfatter ikke hverv, for hvilke der ydes særskilt vederlag, jf. cirkulære af 4. juli 2013 om betaling til medlemmer af kollegiale organer i staten.</w:t>
      </w:r>
    </w:p>
    <w:p w14:paraId="542E1BBB" w14:textId="77777777" w:rsidR="0025742B" w:rsidRPr="000E7F7D" w:rsidRDefault="0025742B" w:rsidP="0025742B">
      <w:r w:rsidRPr="000E7F7D">
        <w:rPr>
          <w:i/>
          <w:iCs/>
        </w:rPr>
        <w:t>Stk. 3.</w:t>
      </w:r>
      <w:r w:rsidRPr="000E7F7D">
        <w:t xml:space="preserve"> Modtagere af statstilskud, som ikke falder ind under tekstanmærkning nr. 106, stk. 1, til § 7 på finansloven, er ikke omfattet af refusionsordningen, med mindre Finansministeriet har fastlagt det efter aftale med vedkommende institution.</w:t>
      </w:r>
    </w:p>
    <w:p w14:paraId="07EAB61F" w14:textId="77777777" w:rsidR="0025742B" w:rsidRPr="000E7F7D" w:rsidRDefault="0025742B" w:rsidP="0025742B">
      <w:r w:rsidRPr="000E7F7D">
        <w:rPr>
          <w:i/>
          <w:iCs/>
        </w:rPr>
        <w:t>Stk. 4.</w:t>
      </w:r>
      <w:r w:rsidRPr="000E7F7D">
        <w:t xml:space="preserve"> Hvor en ansats løn er delvist finansieret af staten, kan der maksimalt søges refusion fra Barselsfonden for et beløb, der svarer til den statsfinansierede del af lønudgiften.</w:t>
      </w:r>
    </w:p>
    <w:p w14:paraId="525966ED" w14:textId="77777777" w:rsidR="0025742B" w:rsidRPr="000E7F7D" w:rsidRDefault="0025742B" w:rsidP="0025742B">
      <w:r w:rsidRPr="000E7F7D">
        <w:rPr>
          <w:i/>
        </w:rPr>
        <w:t>Stk. 5.</w:t>
      </w:r>
      <w:r w:rsidRPr="000E7F7D">
        <w:t xml:space="preserve"> Institutioner, der modtager refusion efter Løgtingslóg nr. 48 fra 3. april 2001 um barsilsskipan med senere ændringer, er berettiget til refusion efter denne bekendtgørelse. Retten til refusion gælder dog kun det beløb, der ikke dækkes efter de færøske regler. Det beløb, institutionen kan søge refusion for efter denne bekendtgørelse, skal omregnes til timer.</w:t>
      </w:r>
    </w:p>
    <w:p w14:paraId="4ACE7D9F" w14:textId="77777777" w:rsidR="0025742B" w:rsidRPr="000E7F7D" w:rsidRDefault="0025742B" w:rsidP="0025742B"/>
    <w:p w14:paraId="6EB60956" w14:textId="7816479F" w:rsidR="0025742B" w:rsidRPr="000E7F7D" w:rsidRDefault="0025742B" w:rsidP="0025742B">
      <w:r w:rsidRPr="000E7F7D">
        <w:rPr>
          <w:b/>
          <w:bCs/>
        </w:rPr>
        <w:t>§ 3.</w:t>
      </w:r>
      <w:r w:rsidRPr="000E7F7D">
        <w:t xml:space="preserve"> Ressortministerierne skal til Statens Administration indbe</w:t>
      </w:r>
      <w:r w:rsidR="001136CD">
        <w:t>rette, hvilke institutioner der,</w:t>
      </w:r>
      <w:r w:rsidRPr="000E7F7D">
        <w:t xml:space="preserve"> jf. § 1, er omfattet af Barselsfonden på hvert ministerområde. </w:t>
      </w:r>
    </w:p>
    <w:p w14:paraId="58911A82" w14:textId="77777777" w:rsidR="0025742B" w:rsidRPr="000E7F7D" w:rsidRDefault="0025742B" w:rsidP="0025742B">
      <w:r w:rsidRPr="000E7F7D">
        <w:rPr>
          <w:i/>
          <w:iCs/>
        </w:rPr>
        <w:t>Stk. 2.</w:t>
      </w:r>
      <w:r w:rsidRPr="000E7F7D">
        <w:t xml:space="preserve"> Hvis ressortministerierne ændrer afgørelser om, hvorvidt en institution er omfattet af tekstanmærkning nr. 106, stk. 1, til § 7 på finansloven, skal ressortministerierne senest 1. marts eller samtidig hermed fremsende afgørelsen til Statens Administration. </w:t>
      </w:r>
    </w:p>
    <w:p w14:paraId="51B2C737" w14:textId="77777777" w:rsidR="0025742B" w:rsidRPr="000E7F7D" w:rsidRDefault="0025742B" w:rsidP="0025742B">
      <w:r w:rsidRPr="000E7F7D">
        <w:rPr>
          <w:i/>
          <w:iCs/>
        </w:rPr>
        <w:lastRenderedPageBreak/>
        <w:t>Stk. 3.</w:t>
      </w:r>
      <w:r w:rsidRPr="000E7F7D">
        <w:t xml:space="preserve"> Statens Administration meddeler institutionen, at denne er omfattet eller udtrådt af Barselsfonden, når Statens Administration har modtaget indberetning fra ressortministeriet efter stk. 1 og 2.</w:t>
      </w:r>
    </w:p>
    <w:p w14:paraId="52916897" w14:textId="77777777" w:rsidR="0025742B" w:rsidRPr="000E7F7D" w:rsidRDefault="0025742B" w:rsidP="0025742B">
      <w:r w:rsidRPr="000E7F7D">
        <w:rPr>
          <w:i/>
          <w:iCs/>
        </w:rPr>
        <w:t>Stk. 4.</w:t>
      </w:r>
      <w:r w:rsidRPr="000E7F7D">
        <w:t xml:space="preserve"> Statens Administration giver snarest efter modtagelse af meddelelsen fra ministerierne tilskudsmodtageren meddelelse om, at tilskudsmodtageren er refusionsberettiget og bidragspligtig i henhold til refusionsordningen, med virkning fra begyndelsen af det kvartal, hvori meddelelsen fra Statens Administration modtages.</w:t>
      </w:r>
    </w:p>
    <w:p w14:paraId="7FCC0756" w14:textId="77777777" w:rsidR="0025742B" w:rsidRPr="000E7F7D" w:rsidRDefault="0025742B" w:rsidP="0025742B"/>
    <w:p w14:paraId="51425950" w14:textId="77777777" w:rsidR="0025742B" w:rsidRPr="000E7F7D" w:rsidRDefault="0025742B" w:rsidP="001A1D5F">
      <w:pPr>
        <w:jc w:val="center"/>
      </w:pPr>
      <w:r w:rsidRPr="000E7F7D">
        <w:t>Bidrag</w:t>
      </w:r>
    </w:p>
    <w:p w14:paraId="796941A1" w14:textId="77777777" w:rsidR="0025742B" w:rsidRPr="000E7F7D" w:rsidRDefault="0025742B" w:rsidP="0025742B">
      <w:r w:rsidRPr="000E7F7D">
        <w:rPr>
          <w:b/>
          <w:bCs/>
        </w:rPr>
        <w:t>§ 4.</w:t>
      </w:r>
      <w:r w:rsidRPr="000E7F7D">
        <w:t xml:space="preserve"> De omfattede institutioner skal betale bidrag til Barselsfonden for de kvartaler, hvor institutionen efter § 3 er omfattet af ordningen. Bidragspligten indtræder ved begyndelsen af det første kvartal, hvor institutionen er omfattet, og bortfalder ved udgangen af det sidste kvartal, institutionen er omfattet af ordningen.</w:t>
      </w:r>
    </w:p>
    <w:p w14:paraId="5607A916" w14:textId="77777777" w:rsidR="0025742B" w:rsidRPr="000E7F7D" w:rsidRDefault="0025742B" w:rsidP="0025742B">
      <w:bookmarkStart w:id="0" w:name="_Hlk20230729"/>
      <w:r w:rsidRPr="000E7F7D">
        <w:rPr>
          <w:i/>
        </w:rPr>
        <w:t xml:space="preserve">Stk. 2. </w:t>
      </w:r>
      <w:r w:rsidRPr="000E7F7D">
        <w:t>For nyoprettede institutioner anvendes det faktiske årsværksforbrug i det første kvartal, institutionen er oprettet, og herefter det faktiske årsværksforbrug i det foregående kvartal.</w:t>
      </w:r>
    </w:p>
    <w:bookmarkEnd w:id="0"/>
    <w:p w14:paraId="7EEE8489" w14:textId="77777777" w:rsidR="0025742B" w:rsidRPr="000E7F7D" w:rsidRDefault="0025742B" w:rsidP="0025742B">
      <w:r w:rsidRPr="000E7F7D">
        <w:rPr>
          <w:i/>
          <w:iCs/>
        </w:rPr>
        <w:t>Stk. 3.</w:t>
      </w:r>
      <w:r w:rsidRPr="000E7F7D">
        <w:t xml:space="preserve"> De omfattede institutioner skal indbetale bidrag til Barselsfonden hvert kvartal. Betalingen skal ske til Statens Administration senest 2 måneder efter udløbet af det kvartal, som bidraget vedrører, jf. dog § 6, stk. 2.</w:t>
      </w:r>
    </w:p>
    <w:p w14:paraId="1F5F69EB" w14:textId="77777777" w:rsidR="0025742B" w:rsidRPr="000E7F7D" w:rsidRDefault="0025742B" w:rsidP="0025742B"/>
    <w:p w14:paraId="2A6F1073" w14:textId="35AB7973" w:rsidR="0025742B" w:rsidRPr="000E7F7D" w:rsidRDefault="0025742B" w:rsidP="0025742B">
      <w:r w:rsidRPr="000E7F7D">
        <w:rPr>
          <w:b/>
          <w:bCs/>
        </w:rPr>
        <w:t>§ 5.</w:t>
      </w:r>
      <w:r w:rsidRPr="000E7F7D">
        <w:t xml:space="preserve"> Bidrag fastsættes på finansloven som en beløbssats pr. årsværk pr. måned</w:t>
      </w:r>
      <w:r w:rsidR="002218F4" w:rsidRPr="000E7F7D">
        <w:t>, jf. tekstanmærkning nr. 106, stk. 2 til § 7 på finansloven</w:t>
      </w:r>
      <w:r w:rsidR="001136CD">
        <w:t>. B</w:t>
      </w:r>
      <w:r w:rsidRPr="000E7F7D">
        <w:t>idragssatsen samt ændringer i bidragssatsen</w:t>
      </w:r>
      <w:r w:rsidR="001136CD">
        <w:t xml:space="preserve"> offentliggøres</w:t>
      </w:r>
      <w:r w:rsidRPr="000E7F7D">
        <w:t xml:space="preserve"> på </w:t>
      </w:r>
      <w:r w:rsidR="001136CD">
        <w:t xml:space="preserve">Statens Administrations hjemmeside, </w:t>
      </w:r>
      <w:r w:rsidRPr="000E7F7D">
        <w:t>www.statens-adm.dk.</w:t>
      </w:r>
    </w:p>
    <w:p w14:paraId="01D6C879" w14:textId="77777777" w:rsidR="0025742B" w:rsidRPr="000E7F7D" w:rsidRDefault="0025742B" w:rsidP="0025742B">
      <w:r w:rsidRPr="000E7F7D">
        <w:rPr>
          <w:i/>
          <w:iCs/>
        </w:rPr>
        <w:t>Stk. 2.</w:t>
      </w:r>
      <w:r w:rsidRPr="000E7F7D">
        <w:t xml:space="preserve"> Finansministeren kan forud for et kvartal beslutte at nedsætte bidraget. </w:t>
      </w:r>
    </w:p>
    <w:p w14:paraId="27D58261" w14:textId="77777777" w:rsidR="0025742B" w:rsidRPr="000E7F7D" w:rsidRDefault="0025742B" w:rsidP="0025742B">
      <w:pPr>
        <w:rPr>
          <w:b/>
          <w:bCs/>
        </w:rPr>
      </w:pPr>
    </w:p>
    <w:p w14:paraId="44F79477" w14:textId="77777777" w:rsidR="0025742B" w:rsidRPr="000E7F7D" w:rsidRDefault="0025742B" w:rsidP="0025742B">
      <w:r w:rsidRPr="000E7F7D">
        <w:rPr>
          <w:b/>
          <w:bCs/>
        </w:rPr>
        <w:t>§ 6.</w:t>
      </w:r>
      <w:r w:rsidRPr="000E7F7D">
        <w:t xml:space="preserve"> Statens Administration beregner og opkræver bidrag hos de omfattede institutioner hvert kvartal på baggrund af oplysninger om institutionernes registrerede årsværksforbrug. Regler om beregning af bidrag for institutioner m.v., der anvender Statens Løn System (SLS) fremgår af § 7, mens regler om beregning af bidrag for øvrige institutioner m.v. fremgår af § 8.</w:t>
      </w:r>
    </w:p>
    <w:p w14:paraId="69075FD0" w14:textId="77777777" w:rsidR="0025742B" w:rsidRPr="000E7F7D" w:rsidRDefault="0025742B" w:rsidP="0025742B">
      <w:r w:rsidRPr="000E7F7D">
        <w:rPr>
          <w:i/>
          <w:iCs/>
        </w:rPr>
        <w:t>Stk. 2.</w:t>
      </w:r>
      <w:r w:rsidRPr="000E7F7D">
        <w:t xml:space="preserve"> Statens Administration kan opkræve den kvartalsvise bidragsbetaling på et senere tidspunkt end fastsat i § 4, stk. 3.</w:t>
      </w:r>
    </w:p>
    <w:p w14:paraId="1AE225DE" w14:textId="77777777" w:rsidR="001136CD" w:rsidRDefault="001136CD" w:rsidP="0025742B">
      <w:pPr>
        <w:rPr>
          <w:b/>
          <w:bCs/>
        </w:rPr>
      </w:pPr>
    </w:p>
    <w:p w14:paraId="157206D8" w14:textId="50605678" w:rsidR="0025742B" w:rsidRPr="000E7F7D" w:rsidRDefault="0025742B" w:rsidP="0025742B">
      <w:r w:rsidRPr="000E7F7D">
        <w:rPr>
          <w:b/>
          <w:bCs/>
        </w:rPr>
        <w:t>§ 7.</w:t>
      </w:r>
      <w:r w:rsidRPr="000E7F7D">
        <w:t xml:space="preserve"> Statens Administration beregner bidrag for institutioner, der anvender SLS, på grundlag af det årsværksforbrug, som institutionen har registreret i SLS i det foregående kvartal. Bidrag for 1. kvartal i året bliver beregnet på grundlag af registreringer for 4. kvartal året før, jf. dog stk. 2.</w:t>
      </w:r>
    </w:p>
    <w:p w14:paraId="527D488F" w14:textId="77777777" w:rsidR="0025742B" w:rsidRPr="000E7F7D" w:rsidRDefault="0025742B" w:rsidP="0025742B">
      <w:r w:rsidRPr="000E7F7D">
        <w:rPr>
          <w:i/>
          <w:iCs/>
        </w:rPr>
        <w:t>Stk. 2.</w:t>
      </w:r>
      <w:r w:rsidRPr="000E7F7D">
        <w:t xml:space="preserve"> For det første kvartal en institution anvender SLS til anvisning af løn, bliver bidraget beregnet på grundlag af årsværksforbruget i det pågældende kvartal.</w:t>
      </w:r>
    </w:p>
    <w:p w14:paraId="2B5589B7" w14:textId="77777777" w:rsidR="0025742B" w:rsidRPr="000E7F7D" w:rsidRDefault="0025742B" w:rsidP="0025742B">
      <w:r w:rsidRPr="000E7F7D">
        <w:rPr>
          <w:i/>
        </w:rPr>
        <w:t>Stk. 3.</w:t>
      </w:r>
      <w:r w:rsidRPr="000E7F7D">
        <w:t xml:space="preserve"> Stk. 2 finder ikke anvendelse ved sammenlægning eller opsplitning af eksisterende institutioner. Bidrag skal beregnes på grundlag af det samlede antal årsværk i det foregående kvartal i de berørte institutioner.</w:t>
      </w:r>
    </w:p>
    <w:p w14:paraId="0B90FD50" w14:textId="77777777" w:rsidR="0025742B" w:rsidRPr="000E7F7D" w:rsidRDefault="0025742B" w:rsidP="0025742B">
      <w:r w:rsidRPr="000E7F7D">
        <w:rPr>
          <w:i/>
          <w:iCs/>
        </w:rPr>
        <w:t xml:space="preserve">Stk. </w:t>
      </w:r>
      <w:r w:rsidRPr="000E7F7D">
        <w:rPr>
          <w:i/>
        </w:rPr>
        <w:t>4</w:t>
      </w:r>
      <w:r w:rsidRPr="000E7F7D">
        <w:rPr>
          <w:i/>
          <w:iCs/>
        </w:rPr>
        <w:t>.</w:t>
      </w:r>
      <w:r w:rsidRPr="000E7F7D">
        <w:t xml:space="preserve"> Hvis årsværksforbruget i et kvartal er under 5 årsværk samlet for tilskudsmodtagere, er institutionen fritaget for betaling af bidrag i det efterfølgende kvartal.</w:t>
      </w:r>
    </w:p>
    <w:p w14:paraId="545292A5" w14:textId="77777777" w:rsidR="0025742B" w:rsidRPr="000E7F7D" w:rsidRDefault="0025742B" w:rsidP="0025742B">
      <w:r w:rsidRPr="000E7F7D">
        <w:rPr>
          <w:i/>
          <w:iCs/>
        </w:rPr>
        <w:lastRenderedPageBreak/>
        <w:t xml:space="preserve">Stk. </w:t>
      </w:r>
      <w:r w:rsidRPr="000E7F7D">
        <w:rPr>
          <w:i/>
        </w:rPr>
        <w:t>5</w:t>
      </w:r>
      <w:r w:rsidRPr="000E7F7D">
        <w:rPr>
          <w:i/>
          <w:iCs/>
        </w:rPr>
        <w:t>.</w:t>
      </w:r>
      <w:r w:rsidRPr="000E7F7D">
        <w:t xml:space="preserve"> Institutioner m.v., der anvender SLS til anvisning af løn, skal ikke indberette årsværksforbrug for foregående kvartal, med mindre Statens Administration særskilt anmoder om kvartalsvis indberetning.</w:t>
      </w:r>
    </w:p>
    <w:p w14:paraId="7ED0A0B3" w14:textId="77777777" w:rsidR="0025742B" w:rsidRPr="000E7F7D" w:rsidRDefault="0025742B" w:rsidP="0025742B">
      <w:pPr>
        <w:rPr>
          <w:b/>
          <w:bCs/>
        </w:rPr>
      </w:pPr>
    </w:p>
    <w:p w14:paraId="24B1EE49" w14:textId="77777777" w:rsidR="0025742B" w:rsidRPr="000E7F7D" w:rsidRDefault="0025742B" w:rsidP="0025742B">
      <w:r w:rsidRPr="000E7F7D">
        <w:rPr>
          <w:b/>
          <w:bCs/>
        </w:rPr>
        <w:t>§ 8.</w:t>
      </w:r>
      <w:r w:rsidRPr="000E7F7D">
        <w:t xml:space="preserve"> Statens Administration beregner bidrag for institutioner, der ikke er omfattet af § 7 på grundlag af institutionens indberetning af det gennemsnitlige antal årsværk i året forud for finansåret, jf. dog stk. 2.</w:t>
      </w:r>
    </w:p>
    <w:p w14:paraId="590F38B7" w14:textId="77777777" w:rsidR="0025742B" w:rsidRPr="000E7F7D" w:rsidRDefault="0025742B" w:rsidP="0025742B">
      <w:r w:rsidRPr="000E7F7D">
        <w:rPr>
          <w:i/>
          <w:iCs/>
        </w:rPr>
        <w:t>Stk. 2.</w:t>
      </w:r>
      <w:r w:rsidRPr="000E7F7D">
        <w:t xml:space="preserve"> For nyoprettede institutioner anvendes det faktiske årsværksforbrug i det første kvartal, institutionen er oprettet, og herefter det faktiske årsværksforbrug i det foregående kvartal. </w:t>
      </w:r>
    </w:p>
    <w:p w14:paraId="37FFA849" w14:textId="77777777" w:rsidR="0025742B" w:rsidRPr="000E7F7D" w:rsidRDefault="0025742B" w:rsidP="0025742B">
      <w:r w:rsidRPr="000E7F7D">
        <w:rPr>
          <w:i/>
        </w:rPr>
        <w:t>Stk. 3.</w:t>
      </w:r>
      <w:r w:rsidRPr="000E7F7D">
        <w:t xml:space="preserve"> Sammenlægning eller opsplitning af eksisterende institutioner sidestilles ikke med nyoprettelse. Bidrag skal beregnes på grundlag af det samlede antal årsværk i det foregående kvartal i de berørte institutioner.</w:t>
      </w:r>
    </w:p>
    <w:p w14:paraId="65E7D042" w14:textId="77777777" w:rsidR="0025742B" w:rsidRPr="000E7F7D" w:rsidRDefault="0025742B" w:rsidP="0025742B">
      <w:r w:rsidRPr="000E7F7D">
        <w:rPr>
          <w:i/>
          <w:iCs/>
        </w:rPr>
        <w:t xml:space="preserve">Stk. </w:t>
      </w:r>
      <w:r w:rsidRPr="000E7F7D">
        <w:rPr>
          <w:i/>
        </w:rPr>
        <w:t>4</w:t>
      </w:r>
      <w:r w:rsidRPr="000E7F7D">
        <w:rPr>
          <w:i/>
          <w:iCs/>
        </w:rPr>
        <w:t>.</w:t>
      </w:r>
      <w:r w:rsidRPr="000E7F7D">
        <w:t xml:space="preserve"> Hvis det gennemsnitlige antal årsværk for finansåret forud er under 5 årsværk, er tilskudsmodtager fritaget for betaling af bidrag i det indeværende finansår.</w:t>
      </w:r>
    </w:p>
    <w:p w14:paraId="092D68B8" w14:textId="77777777" w:rsidR="0025742B" w:rsidRPr="000E7F7D" w:rsidRDefault="0025742B" w:rsidP="0025742B">
      <w:r w:rsidRPr="000E7F7D">
        <w:rPr>
          <w:i/>
          <w:iCs/>
        </w:rPr>
        <w:t xml:space="preserve">Stk. </w:t>
      </w:r>
      <w:r w:rsidRPr="000E7F7D">
        <w:rPr>
          <w:i/>
        </w:rPr>
        <w:t>5</w:t>
      </w:r>
      <w:r w:rsidRPr="000E7F7D">
        <w:rPr>
          <w:i/>
          <w:iCs/>
        </w:rPr>
        <w:t>.</w:t>
      </w:r>
      <w:r w:rsidRPr="000E7F7D">
        <w:t xml:space="preserve"> Der sker ikke regulering af bidragsbetalingen ved afvigelser mellem det gennemsnitlige årsværksforbrug i året forud for finansåret og det faktiske årsværksforbrug i samme periode.</w:t>
      </w:r>
    </w:p>
    <w:p w14:paraId="2E170E2C" w14:textId="77777777" w:rsidR="0025742B" w:rsidRPr="000E7F7D" w:rsidRDefault="0025742B" w:rsidP="0025742B">
      <w:r w:rsidRPr="000E7F7D">
        <w:rPr>
          <w:i/>
          <w:iCs/>
        </w:rPr>
        <w:t xml:space="preserve">Stk. </w:t>
      </w:r>
      <w:r w:rsidRPr="000E7F7D">
        <w:rPr>
          <w:i/>
        </w:rPr>
        <w:t>6</w:t>
      </w:r>
      <w:r w:rsidRPr="000E7F7D">
        <w:rPr>
          <w:i/>
          <w:iCs/>
        </w:rPr>
        <w:t>.</w:t>
      </w:r>
      <w:r w:rsidRPr="000E7F7D">
        <w:t xml:space="preserve"> Institutioner, der er omfattet af stk. 3, skal indberette gennemsnitligt årsværksforbrug for foregående finansår inden 1. marts.</w:t>
      </w:r>
    </w:p>
    <w:p w14:paraId="458771B8" w14:textId="77777777" w:rsidR="0025742B" w:rsidRPr="000E7F7D" w:rsidRDefault="0025742B" w:rsidP="0025742B">
      <w:r w:rsidRPr="000E7F7D">
        <w:rPr>
          <w:i/>
          <w:iCs/>
        </w:rPr>
        <w:t xml:space="preserve">Stk. </w:t>
      </w:r>
      <w:r w:rsidRPr="000E7F7D">
        <w:rPr>
          <w:i/>
        </w:rPr>
        <w:t>7</w:t>
      </w:r>
      <w:r w:rsidRPr="000E7F7D">
        <w:rPr>
          <w:i/>
          <w:iCs/>
        </w:rPr>
        <w:t>.</w:t>
      </w:r>
      <w:r w:rsidRPr="000E7F7D">
        <w:t xml:space="preserve"> Hvis institutionen ikke indberetter det gennemsnitlige årsværk for året forud inden den fastsatte frist, kan Statens Administration opkræve bidrag til Barselsfonden på grundlag af et skønnet antal årsværk. Statens Administrations skøn tager udgangspunkt i det interval af antal ansatte, som institutionen er registreret med i CVR-registeret.</w:t>
      </w:r>
    </w:p>
    <w:p w14:paraId="78228179" w14:textId="77777777" w:rsidR="0025742B" w:rsidRPr="000E7F7D" w:rsidRDefault="0025742B" w:rsidP="0025742B"/>
    <w:p w14:paraId="5ECDF2CB" w14:textId="72581533" w:rsidR="0025742B" w:rsidRPr="000E7F7D" w:rsidRDefault="0025742B" w:rsidP="001A1D5F">
      <w:pPr>
        <w:jc w:val="center"/>
      </w:pPr>
      <w:r w:rsidRPr="000E7F7D">
        <w:t>Refusion</w:t>
      </w:r>
    </w:p>
    <w:p w14:paraId="1DE84F0F" w14:textId="77FB2294" w:rsidR="0025742B" w:rsidRPr="000E7F7D" w:rsidRDefault="0025742B" w:rsidP="0025742B">
      <w:r w:rsidRPr="000E7F7D">
        <w:rPr>
          <w:b/>
          <w:bCs/>
        </w:rPr>
        <w:t>§ 9.</w:t>
      </w:r>
      <w:r w:rsidRPr="000E7F7D">
        <w:t xml:space="preserve"> Der kan ydes refusion fra Barse</w:t>
      </w:r>
      <w:r w:rsidR="00E71745">
        <w:t>lsfonden til institutioner, m.v.</w:t>
      </w:r>
      <w:r w:rsidRPr="000E7F7D">
        <w:t xml:space="preserve"> der efter gældende regler udbetaler løn til en medarbejder under den lønnede del af dennes orlov.</w:t>
      </w:r>
    </w:p>
    <w:p w14:paraId="742DA8D8" w14:textId="77777777" w:rsidR="0025742B" w:rsidRPr="000E7F7D" w:rsidRDefault="0025742B" w:rsidP="0025742B">
      <w:r w:rsidRPr="000E7F7D">
        <w:rPr>
          <w:i/>
          <w:iCs/>
        </w:rPr>
        <w:t>Stk. 2.</w:t>
      </w:r>
      <w:r w:rsidRPr="000E7F7D">
        <w:t xml:space="preserve"> Perioden, hvor der alene betales pensionsbidrag, betragtes ikke som lønnet orlov.</w:t>
      </w:r>
    </w:p>
    <w:p w14:paraId="16B361BB" w14:textId="77777777" w:rsidR="0025742B" w:rsidRPr="000E7F7D" w:rsidRDefault="0025742B" w:rsidP="0025742B">
      <w:pPr>
        <w:rPr>
          <w:b/>
          <w:bCs/>
        </w:rPr>
      </w:pPr>
    </w:p>
    <w:p w14:paraId="7AB8EEC3" w14:textId="77777777" w:rsidR="0025742B" w:rsidRPr="000E7F7D" w:rsidRDefault="0025742B" w:rsidP="0025742B">
      <w:r w:rsidRPr="000E7F7D">
        <w:rPr>
          <w:b/>
          <w:bCs/>
        </w:rPr>
        <w:t>§ 10.</w:t>
      </w:r>
      <w:r w:rsidRPr="000E7F7D">
        <w:t xml:space="preserve"> For </w:t>
      </w:r>
      <w:r w:rsidR="002218F4" w:rsidRPr="000E7F7D">
        <w:t>2017</w:t>
      </w:r>
      <w:r w:rsidRPr="000E7F7D">
        <w:t xml:space="preserve"> udgør refusionen </w:t>
      </w:r>
      <w:r w:rsidR="002218F4" w:rsidRPr="000E7F7D">
        <w:t xml:space="preserve">71 </w:t>
      </w:r>
      <w:r w:rsidRPr="000E7F7D">
        <w:t xml:space="preserve">kr. pr. lønnet time for barselshavende i bevillingslønramme 0-35. For barselshavende i bevillingslønramme 36-42 udgør refusionen </w:t>
      </w:r>
      <w:r w:rsidR="002218F4" w:rsidRPr="000E7F7D">
        <w:t>224</w:t>
      </w:r>
      <w:r w:rsidRPr="000E7F7D">
        <w:t xml:space="preserve"> kr. pr. lønnet time. Finansministeriet regulerer taksterne én gang om året pr. 1. januar med satsreguleringsprocenten, jf. lov om en satsreguleringsprocent, og informerer Statens Administration. Det regulerede beløb afrundes til det nærmeste hele kronebeløb. Reguleringen sker på grundlag af de beløb før afrunding, der var gældende på reguleringstidspunktet. Taksterne offentliggøres på www.statens-adm.dk.</w:t>
      </w:r>
    </w:p>
    <w:p w14:paraId="23ACB902" w14:textId="77777777" w:rsidR="0025742B" w:rsidRPr="000E7F7D" w:rsidRDefault="0025742B" w:rsidP="0025742B">
      <w:r w:rsidRPr="000E7F7D">
        <w:rPr>
          <w:i/>
          <w:iCs/>
        </w:rPr>
        <w:t>Stk. 2.</w:t>
      </w:r>
      <w:r w:rsidRPr="000E7F7D">
        <w:t xml:space="preserve"> For institutioner uden for SLS, hvor der ikke anvendes bevillingslønrammer, udgør refusionen</w:t>
      </w:r>
      <w:r w:rsidR="002218F4" w:rsidRPr="000E7F7D">
        <w:t>, i 2017</w:t>
      </w:r>
      <w:r w:rsidRPr="000E7F7D">
        <w:t xml:space="preserve">, </w:t>
      </w:r>
      <w:r w:rsidR="002218F4" w:rsidRPr="000E7F7D">
        <w:t>71</w:t>
      </w:r>
      <w:r w:rsidRPr="000E7F7D">
        <w:t xml:space="preserve"> kr. pr. lønnet time for barselshavende med pensionsgivende løn til og med skalatrin 48, som den kan aflæses i tabel 1.1.2 i Finansministeriets lønoversigt. Ligeledes udgør refusionen </w:t>
      </w:r>
      <w:r w:rsidR="002218F4" w:rsidRPr="000E7F7D">
        <w:t>224</w:t>
      </w:r>
      <w:r w:rsidRPr="000E7F7D">
        <w:t xml:space="preserve"> kr. pr. lønnet time for barselshavende med pensionsgivende løn fra og med skalatrin 49, som den kan aflæses i tabel 1.1.2 i Finansministeriets lønoversigt.</w:t>
      </w:r>
    </w:p>
    <w:p w14:paraId="34425978" w14:textId="77777777" w:rsidR="0025742B" w:rsidRPr="000E7F7D" w:rsidRDefault="0025742B" w:rsidP="0025742B">
      <w:pPr>
        <w:rPr>
          <w:b/>
          <w:bCs/>
        </w:rPr>
      </w:pPr>
    </w:p>
    <w:p w14:paraId="706F1EF7" w14:textId="77777777" w:rsidR="0025742B" w:rsidRPr="000E7F7D" w:rsidRDefault="0025742B" w:rsidP="0025742B">
      <w:r w:rsidRPr="000E7F7D">
        <w:rPr>
          <w:b/>
          <w:bCs/>
        </w:rPr>
        <w:lastRenderedPageBreak/>
        <w:t>§ 11.</w:t>
      </w:r>
      <w:r w:rsidRPr="000E7F7D">
        <w:t xml:space="preserve"> Statens Administration beregner og udbetaler refusion for barselsperioder på grundlag af registreringer i SLS for de institutioner, der anvender SLS til anvisning af løn.</w:t>
      </w:r>
    </w:p>
    <w:p w14:paraId="7203E9C8" w14:textId="77777777" w:rsidR="0025742B" w:rsidRPr="000E7F7D" w:rsidRDefault="0025742B" w:rsidP="0025742B">
      <w:r w:rsidRPr="000E7F7D">
        <w:rPr>
          <w:i/>
          <w:iCs/>
        </w:rPr>
        <w:t>Stk. 2.</w:t>
      </w:r>
      <w:r w:rsidRPr="000E7F7D">
        <w:t xml:space="preserve"> Institutionen skal registrere oplysningerne i SLS senest 5 måneder efter udgangen af det kvartal, som refusionen for den lønnede orlov vedrører.</w:t>
      </w:r>
    </w:p>
    <w:p w14:paraId="1B2C87D5" w14:textId="77777777" w:rsidR="0025742B" w:rsidRPr="000E7F7D" w:rsidRDefault="0025742B" w:rsidP="0025742B">
      <w:r w:rsidRPr="000E7F7D">
        <w:rPr>
          <w:i/>
          <w:iCs/>
        </w:rPr>
        <w:t>Stk. 3.</w:t>
      </w:r>
      <w:r w:rsidRPr="000E7F7D">
        <w:t xml:space="preserve"> Institutioner, der ikke er omfattet af stk. 1, skal søge om refusion. Ansøgning skal ske elektronisk på www.fleksbarsel.dk ved anvendelse af digital signatur (medarbejdercertifikat). Institutionen har ansvaret for, at de indberettede oplysninger er korrekte.</w:t>
      </w:r>
    </w:p>
    <w:p w14:paraId="1663B8B1" w14:textId="5FC6D041" w:rsidR="0025742B" w:rsidRPr="000E7F7D" w:rsidRDefault="0025742B" w:rsidP="0025742B">
      <w:r w:rsidRPr="000E7F7D">
        <w:rPr>
          <w:i/>
          <w:iCs/>
        </w:rPr>
        <w:t>Stk. 4.</w:t>
      </w:r>
      <w:r w:rsidRPr="000E7F7D">
        <w:t xml:space="preserve"> Institutionen skal indsende anmodning om refusion, jf. stk. 3, til Statens Administration senest 5 måneder efter udgangen af det kvartal</w:t>
      </w:r>
      <w:r w:rsidR="005B301B">
        <w:t>,</w:t>
      </w:r>
      <w:r w:rsidRPr="000E7F7D">
        <w:t xml:space="preserve"> som refusionen vedrører.</w:t>
      </w:r>
    </w:p>
    <w:p w14:paraId="0AB12EA1" w14:textId="77777777" w:rsidR="0025742B" w:rsidRPr="000E7F7D" w:rsidRDefault="0025742B" w:rsidP="0025742B">
      <w:r w:rsidRPr="000E7F7D">
        <w:rPr>
          <w:i/>
          <w:iCs/>
        </w:rPr>
        <w:t>Stk. 5.</w:t>
      </w:r>
      <w:r w:rsidRPr="000E7F7D">
        <w:t xml:space="preserve"> Statens Administration kan efter ansøgning forlænge fristen for indsendelsen for et kvartal med op til 1 måned, hvis fristoverskridelsen skyldes problemer med institutionens it-udstyr eller den digitale signatur, og institutionen så tidligt som muligt og senest 2 hverdage efter fristens udløb meddeler Statens Administration dette.</w:t>
      </w:r>
    </w:p>
    <w:p w14:paraId="4A567F2D" w14:textId="77777777" w:rsidR="0025742B" w:rsidRPr="000E7F7D" w:rsidRDefault="0025742B" w:rsidP="0025742B">
      <w:r w:rsidRPr="000E7F7D">
        <w:rPr>
          <w:i/>
          <w:iCs/>
        </w:rPr>
        <w:t>Stk. 6.</w:t>
      </w:r>
      <w:r w:rsidRPr="000E7F7D">
        <w:t xml:space="preserve"> Overskrides fristerne efter stk. 2, 4 eller 5, bortfalder retten til refusion.</w:t>
      </w:r>
    </w:p>
    <w:p w14:paraId="7359AD06" w14:textId="77777777" w:rsidR="0025742B" w:rsidRPr="000E7F7D" w:rsidRDefault="0025742B" w:rsidP="0025742B">
      <w:r w:rsidRPr="000E7F7D">
        <w:rPr>
          <w:i/>
          <w:iCs/>
        </w:rPr>
        <w:t>Stk. 7.</w:t>
      </w:r>
      <w:r w:rsidRPr="000E7F7D">
        <w:t xml:space="preserve"> Statens Administration kan efter ansøgning dispensere fra indberetningsfristerne, hvis fristoverskridelsen skyldes ganske særlige forhold.</w:t>
      </w:r>
    </w:p>
    <w:p w14:paraId="524FAA8D" w14:textId="77777777" w:rsidR="0025742B" w:rsidRPr="000E7F7D" w:rsidRDefault="0025742B" w:rsidP="0025742B">
      <w:r w:rsidRPr="000E7F7D">
        <w:rPr>
          <w:i/>
          <w:iCs/>
        </w:rPr>
        <w:t>Stk. 8</w:t>
      </w:r>
      <w:r w:rsidRPr="000E7F7D">
        <w:rPr>
          <w:iCs/>
        </w:rPr>
        <w:t>.</w:t>
      </w:r>
      <w:r w:rsidRPr="000E7F7D">
        <w:t xml:space="preserve"> Krav om regulering af tidligere søgt refusion skal indberettes senest 14 måneder efter udløbet af det kvartal, reguleringen vedrører beregnet efter stk. 1. eller stk. 3.</w:t>
      </w:r>
    </w:p>
    <w:p w14:paraId="554EC84D" w14:textId="77777777" w:rsidR="0025742B" w:rsidRPr="000E7F7D" w:rsidRDefault="0025742B" w:rsidP="0025742B"/>
    <w:p w14:paraId="4A670D16" w14:textId="50306F48" w:rsidR="0025742B" w:rsidRPr="000E7F7D" w:rsidRDefault="0025742B" w:rsidP="001A1D5F">
      <w:pPr>
        <w:jc w:val="center"/>
      </w:pPr>
      <w:r w:rsidRPr="000E7F7D">
        <w:t>Afskrivning af uerholdelige beløb</w:t>
      </w:r>
    </w:p>
    <w:p w14:paraId="6E6DDA09" w14:textId="77777777" w:rsidR="0025742B" w:rsidRPr="000E7F7D" w:rsidRDefault="0025742B" w:rsidP="0025742B">
      <w:r w:rsidRPr="000E7F7D">
        <w:rPr>
          <w:b/>
          <w:bCs/>
        </w:rPr>
        <w:t>§ 12.</w:t>
      </w:r>
      <w:r w:rsidRPr="000E7F7D">
        <w:t xml:space="preserve"> Statens Administration kan træffe afgørelse om afskrivning af uerholdelige beløb. </w:t>
      </w:r>
    </w:p>
    <w:p w14:paraId="07526B55" w14:textId="77777777" w:rsidR="0025742B" w:rsidRPr="000E7F7D" w:rsidRDefault="0025742B" w:rsidP="0025742B"/>
    <w:p w14:paraId="7FEC4A42" w14:textId="51CF6B9A" w:rsidR="0025742B" w:rsidRPr="000E7F7D" w:rsidRDefault="0025742B" w:rsidP="001A1D5F">
      <w:pPr>
        <w:jc w:val="center"/>
      </w:pPr>
      <w:r w:rsidRPr="000E7F7D">
        <w:t>Dokumentation</w:t>
      </w:r>
    </w:p>
    <w:p w14:paraId="26E9B087" w14:textId="758982C6" w:rsidR="0025742B" w:rsidRPr="000E7F7D" w:rsidRDefault="0025742B" w:rsidP="0025742B">
      <w:r w:rsidRPr="000E7F7D">
        <w:rPr>
          <w:b/>
          <w:bCs/>
        </w:rPr>
        <w:t>§ 13.</w:t>
      </w:r>
      <w:r w:rsidRPr="000E7F7D">
        <w:t xml:space="preserve"> Statens Administration kan</w:t>
      </w:r>
      <w:r w:rsidR="00E71745">
        <w:t>,</w:t>
      </w:r>
      <w:r w:rsidRPr="000E7F7D">
        <w:t xml:space="preserve"> som betingelse for udbetaling af refusion</w:t>
      </w:r>
      <w:r w:rsidR="00E71745">
        <w:t>,</w:t>
      </w:r>
      <w:r w:rsidRPr="000E7F7D">
        <w:t xml:space="preserve"> kræve relevant dokumentation til sikring af korrekt udbetaling.</w:t>
      </w:r>
    </w:p>
    <w:p w14:paraId="6E25E9E8" w14:textId="77777777" w:rsidR="0025742B" w:rsidRPr="000E7F7D" w:rsidRDefault="0025742B" w:rsidP="0025742B">
      <w:r w:rsidRPr="000E7F7D">
        <w:rPr>
          <w:i/>
          <w:iCs/>
        </w:rPr>
        <w:t>Stk. 2.</w:t>
      </w:r>
      <w:r w:rsidRPr="000E7F7D">
        <w:t xml:space="preserve"> Dokumentation kan endvidere indhentes efterfølgende, herunder som stikprøvekontrol, og der vil i den forbindelse kunne kræves hel eller delvis tilbagebetaling af refusionsbeløb, for hvilke der ikke foreligger dokumentation.</w:t>
      </w:r>
    </w:p>
    <w:p w14:paraId="3F8B5255" w14:textId="77777777" w:rsidR="0025742B" w:rsidRPr="000E7F7D" w:rsidRDefault="0025742B" w:rsidP="0025742B"/>
    <w:p w14:paraId="5EE253D4" w14:textId="06A050C4" w:rsidR="0025742B" w:rsidRPr="000E7F7D" w:rsidRDefault="0025742B" w:rsidP="001A1D5F">
      <w:pPr>
        <w:jc w:val="center"/>
      </w:pPr>
      <w:r w:rsidRPr="000E7F7D">
        <w:t>Revision</w:t>
      </w:r>
    </w:p>
    <w:p w14:paraId="2BB6DAC3" w14:textId="77777777" w:rsidR="0025742B" w:rsidRPr="000E7F7D" w:rsidRDefault="0025742B" w:rsidP="0025742B">
      <w:r w:rsidRPr="000E7F7D">
        <w:rPr>
          <w:b/>
          <w:bCs/>
        </w:rPr>
        <w:t>§ 14.</w:t>
      </w:r>
      <w:r w:rsidRPr="000E7F7D">
        <w:t xml:space="preserve"> Revision skal udføres efter stk. 2-4 af en sagkyndig revisor, medmindre tilskudsmodtager revideres af Rigsrevisionen i henhold til § 2 i lov om revisionen af statens regnskaber m.m.</w:t>
      </w:r>
    </w:p>
    <w:p w14:paraId="20F33027" w14:textId="77777777" w:rsidR="0025742B" w:rsidRPr="000E7F7D" w:rsidRDefault="0025742B" w:rsidP="0025742B">
      <w:r w:rsidRPr="000E7F7D">
        <w:rPr>
          <w:i/>
          <w:iCs/>
        </w:rPr>
        <w:t>Stk. 2.</w:t>
      </w:r>
      <w:r w:rsidRPr="000E7F7D">
        <w:t xml:space="preserve"> Revisionen skal som minimum omfatte:</w:t>
      </w:r>
    </w:p>
    <w:p w14:paraId="2C8AFC52" w14:textId="77777777" w:rsidR="0025742B" w:rsidRPr="000E7F7D" w:rsidRDefault="0025742B" w:rsidP="0025742B">
      <w:r w:rsidRPr="000E7F7D">
        <w:t>1) beregning af bidrag til ordningen, herunder opgørelse af årsværksforbrug, og</w:t>
      </w:r>
    </w:p>
    <w:p w14:paraId="6AFE9972" w14:textId="77777777" w:rsidR="0025742B" w:rsidRPr="000E7F7D" w:rsidRDefault="0025742B" w:rsidP="0025742B">
      <w:r w:rsidRPr="000E7F7D">
        <w:t>2) beregning af lønrefusionsbeløb fra staten.</w:t>
      </w:r>
    </w:p>
    <w:p w14:paraId="4451AB71" w14:textId="77777777" w:rsidR="0025742B" w:rsidRPr="000E7F7D" w:rsidRDefault="0025742B" w:rsidP="0025742B">
      <w:r w:rsidRPr="000E7F7D">
        <w:rPr>
          <w:i/>
          <w:iCs/>
        </w:rPr>
        <w:t>Stk. 3.</w:t>
      </w:r>
      <w:r w:rsidRPr="000E7F7D">
        <w:t xml:space="preserve"> Revisor skal i revisionsprotokollen oplyse, om ordningen er revideret i henhold til gældende regler og retningslinjer om Barselsfonden. </w:t>
      </w:r>
    </w:p>
    <w:p w14:paraId="0C2ADFCD" w14:textId="77777777" w:rsidR="0025742B" w:rsidRPr="000E7F7D" w:rsidRDefault="0025742B" w:rsidP="0025742B">
      <w:r w:rsidRPr="000E7F7D">
        <w:rPr>
          <w:i/>
          <w:iCs/>
        </w:rPr>
        <w:t>Stk. 4.</w:t>
      </w:r>
      <w:r w:rsidRPr="000E7F7D">
        <w:t xml:space="preserve"> Giver revisionen anledning til kritiske bemærkninger i forhold til det i stk. 2 anførte, skal institutionen skriftligt meddele dette til Statens Administration og foretage de nødvendige korrektioner uden unødig forsinkelse. </w:t>
      </w:r>
    </w:p>
    <w:p w14:paraId="63D87577" w14:textId="77777777" w:rsidR="0025742B" w:rsidRPr="000E7F7D" w:rsidRDefault="0025742B" w:rsidP="0025742B"/>
    <w:p w14:paraId="021F46B4" w14:textId="61BF5347" w:rsidR="0025742B" w:rsidRPr="000E7F7D" w:rsidRDefault="0025742B" w:rsidP="001A1D5F">
      <w:pPr>
        <w:jc w:val="center"/>
      </w:pPr>
      <w:r w:rsidRPr="000E7F7D">
        <w:lastRenderedPageBreak/>
        <w:t>Klageadgang</w:t>
      </w:r>
    </w:p>
    <w:p w14:paraId="04E80D29" w14:textId="77777777" w:rsidR="0025742B" w:rsidRPr="000E7F7D" w:rsidRDefault="0025742B" w:rsidP="0025742B">
      <w:r w:rsidRPr="000E7F7D">
        <w:rPr>
          <w:b/>
          <w:bCs/>
        </w:rPr>
        <w:t>§ 15.</w:t>
      </w:r>
      <w:r w:rsidRPr="000E7F7D">
        <w:t xml:space="preserve"> Statens Administrations afgørelser om udbetaling af refusion og om dispensation fra indberetningsfristerne kan indbringes for Finansministeriets departement. Klagen skal være modtaget af Statens Administration senest 4 uger efter, at afgørelsen er meddelt institutionen. Statens Administration videresender herefter, med mindre styrelsen giver klageren medhold, klagen til Finansministeriets departement med styrelsens udtalelse i sagen.</w:t>
      </w:r>
    </w:p>
    <w:p w14:paraId="554D7FFD" w14:textId="77777777" w:rsidR="0025742B" w:rsidRPr="004C4DDB" w:rsidRDefault="0025742B" w:rsidP="0025742B">
      <w:r w:rsidRPr="000E7F7D">
        <w:rPr>
          <w:i/>
          <w:iCs/>
        </w:rPr>
        <w:t>Stk. 2.</w:t>
      </w:r>
      <w:r w:rsidRPr="000E7F7D">
        <w:t xml:space="preserve"> Klage over afgørelser truffet i medfør af § 3, stk. 3, behandles efter samme regler, som gælder for </w:t>
      </w:r>
      <w:r w:rsidRPr="004C4DDB">
        <w:t>klager over ressortministeriets øvrige afgørelser vedrørende institutionen.</w:t>
      </w:r>
    </w:p>
    <w:p w14:paraId="1933F02F" w14:textId="77777777" w:rsidR="0025742B" w:rsidRPr="004C4DDB" w:rsidRDefault="0025742B" w:rsidP="0025742B"/>
    <w:p w14:paraId="7891F91D" w14:textId="315F707E" w:rsidR="0025742B" w:rsidRPr="004C4DDB" w:rsidRDefault="0025742B" w:rsidP="001A1D5F">
      <w:pPr>
        <w:jc w:val="center"/>
      </w:pPr>
      <w:r w:rsidRPr="004C4DDB">
        <w:t>Retningslinjer</w:t>
      </w:r>
    </w:p>
    <w:p w14:paraId="130EB6AA" w14:textId="77777777" w:rsidR="0025742B" w:rsidRPr="004C4DDB" w:rsidRDefault="0025742B" w:rsidP="0025742B">
      <w:r w:rsidRPr="004C4DDB">
        <w:rPr>
          <w:b/>
          <w:bCs/>
        </w:rPr>
        <w:t>§ 16.</w:t>
      </w:r>
      <w:r w:rsidRPr="004C4DDB">
        <w:t xml:space="preserve"> Finansministeren fastsætter nærmere retningslinjer for administrationen af Barselsfonden. Retningslinjerne fremgår af Statens Administrations hjemmeside, www.statens-adm.dk.</w:t>
      </w:r>
    </w:p>
    <w:p w14:paraId="3682453D" w14:textId="77777777" w:rsidR="0025742B" w:rsidRPr="004C4DDB" w:rsidRDefault="0025742B" w:rsidP="0025742B"/>
    <w:p w14:paraId="3EA718D1" w14:textId="5D4FC31E" w:rsidR="0025742B" w:rsidRPr="004C4DDB" w:rsidRDefault="0025742B" w:rsidP="001A1D5F">
      <w:pPr>
        <w:jc w:val="center"/>
      </w:pPr>
      <w:r w:rsidRPr="004C4DDB">
        <w:t>Ikrafttrædelses- og overgangsbestemmelser m.v.</w:t>
      </w:r>
    </w:p>
    <w:p w14:paraId="2B6FD3BB" w14:textId="18E7EFB6" w:rsidR="0025742B" w:rsidRPr="000E7F7D" w:rsidRDefault="0025742B" w:rsidP="0025742B">
      <w:r w:rsidRPr="004C4DDB">
        <w:rPr>
          <w:b/>
          <w:bCs/>
        </w:rPr>
        <w:t>§ 17.</w:t>
      </w:r>
      <w:r w:rsidRPr="004C4DDB">
        <w:t xml:space="preserve"> Bekendtgørelsen</w:t>
      </w:r>
      <w:r w:rsidRPr="000E7F7D">
        <w:t xml:space="preserve"> </w:t>
      </w:r>
      <w:r w:rsidR="00C10F68">
        <w:t>træder i kraft den 1. januar 2020</w:t>
      </w:r>
      <w:r w:rsidRPr="000E7F7D">
        <w:t xml:space="preserve"> og har virkning for refusioner og bid</w:t>
      </w:r>
      <w:r w:rsidR="00C10F68">
        <w:t>rag, der vedrører 1. kvartal 2020</w:t>
      </w:r>
      <w:r w:rsidRPr="000E7F7D">
        <w:t xml:space="preserve"> eller senere.</w:t>
      </w:r>
      <w:bookmarkStart w:id="1" w:name="_GoBack"/>
      <w:bookmarkEnd w:id="1"/>
    </w:p>
    <w:p w14:paraId="7C1A838C" w14:textId="77777777" w:rsidR="0025742B" w:rsidRPr="000E7F7D" w:rsidRDefault="0025742B" w:rsidP="0025742B">
      <w:r w:rsidRPr="000E7F7D">
        <w:rPr>
          <w:i/>
          <w:iCs/>
        </w:rPr>
        <w:t>Stk. 2.</w:t>
      </w:r>
      <w:r w:rsidRPr="000E7F7D">
        <w:t xml:space="preserve"> Bekendtgørelse nr. 1755 af 27. december 2018 om Barselsfonden og cirkulære nr. 10288 af 15. december 2016 om Barselsfonden i staten ophæves.</w:t>
      </w:r>
    </w:p>
    <w:p w14:paraId="2035912A" w14:textId="77777777" w:rsidR="0025742B" w:rsidRPr="000E7F7D" w:rsidRDefault="0025742B" w:rsidP="0025742B"/>
    <w:p w14:paraId="420EC31D" w14:textId="77777777" w:rsidR="00AC1961" w:rsidRPr="000E7F7D" w:rsidRDefault="00AC1961" w:rsidP="00B639E8"/>
    <w:sectPr w:rsidR="00AC1961" w:rsidRPr="000E7F7D" w:rsidSect="00055F29">
      <w:headerReference w:type="default" r:id="rId7"/>
      <w:footerReference w:type="default" r:id="rId8"/>
      <w:headerReference w:type="first" r:id="rId9"/>
      <w:footerReference w:type="first" r:id="rId10"/>
      <w:endnotePr>
        <w:numFmt w:val="decimal"/>
      </w:endnotePr>
      <w:pgSz w:w="11907" w:h="16840" w:code="9"/>
      <w:pgMar w:top="2268" w:right="1134" w:bottom="1701" w:left="1134" w:header="567"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9B876" w14:textId="77777777" w:rsidR="00C8363F" w:rsidRDefault="00C8363F">
      <w:r>
        <w:separator/>
      </w:r>
    </w:p>
  </w:endnote>
  <w:endnote w:type="continuationSeparator" w:id="0">
    <w:p w14:paraId="264218EE" w14:textId="77777777" w:rsidR="00C8363F" w:rsidRDefault="00C83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58301" w14:textId="069D74E0" w:rsidR="00B639E8" w:rsidRPr="00433F79" w:rsidRDefault="00B639E8" w:rsidP="00B639E8">
    <w:pPr>
      <w:pStyle w:val="Sidehoved"/>
      <w:tabs>
        <w:tab w:val="clear" w:pos="4819"/>
        <w:tab w:val="clear" w:pos="9638"/>
        <w:tab w:val="left" w:pos="8051"/>
      </w:tabs>
      <w:jc w:val="right"/>
      <w:rPr>
        <w:rStyle w:val="Sidetal"/>
      </w:rPr>
    </w:pPr>
    <w:bookmarkStart w:id="2" w:name="SD_LAN_Page"/>
    <w:r>
      <w:rPr>
        <w:rStyle w:val="Sidetal"/>
      </w:rPr>
      <w:tab/>
      <w:t>Side</w:t>
    </w:r>
    <w:bookmarkEnd w:id="2"/>
    <w:r w:rsidRPr="00433F79">
      <w:rPr>
        <w:rStyle w:val="Sidetal"/>
      </w:rPr>
      <w:t xml:space="preserve"> </w:t>
    </w:r>
    <w:r w:rsidRPr="00433F79">
      <w:rPr>
        <w:rStyle w:val="Sidetal"/>
      </w:rPr>
      <w:fldChar w:fldCharType="begin"/>
    </w:r>
    <w:r w:rsidRPr="00433F79">
      <w:rPr>
        <w:rStyle w:val="Sidetal"/>
      </w:rPr>
      <w:instrText xml:space="preserve"> PAGE </w:instrText>
    </w:r>
    <w:r w:rsidRPr="00433F79">
      <w:rPr>
        <w:rStyle w:val="Sidetal"/>
      </w:rPr>
      <w:fldChar w:fldCharType="separate"/>
    </w:r>
    <w:r w:rsidR="00C10F68">
      <w:rPr>
        <w:rStyle w:val="Sidetal"/>
        <w:noProof/>
      </w:rPr>
      <w:t>4</w:t>
    </w:r>
    <w:r w:rsidRPr="00433F79">
      <w:rPr>
        <w:rStyle w:val="Sidetal"/>
      </w:rPr>
      <w:fldChar w:fldCharType="end"/>
    </w:r>
    <w:r w:rsidRPr="00433F79">
      <w:rPr>
        <w:rStyle w:val="Sidetal"/>
      </w:rPr>
      <w:t xml:space="preserve"> </w:t>
    </w:r>
    <w:bookmarkStart w:id="3" w:name="SD_LAN_Of"/>
    <w:r>
      <w:rPr>
        <w:rStyle w:val="Sidetal"/>
      </w:rPr>
      <w:t>af</w:t>
    </w:r>
    <w:bookmarkEnd w:id="3"/>
    <w:r w:rsidRPr="00433F79">
      <w:rPr>
        <w:rStyle w:val="Sidetal"/>
      </w:rPr>
      <w:t xml:space="preserve"> </w:t>
    </w:r>
    <w:r w:rsidRPr="00433F79">
      <w:rPr>
        <w:rStyle w:val="Sidetal"/>
      </w:rPr>
      <w:fldChar w:fldCharType="begin"/>
    </w:r>
    <w:r w:rsidRPr="00433F79">
      <w:rPr>
        <w:rStyle w:val="Sidetal"/>
      </w:rPr>
      <w:instrText xml:space="preserve"> </w:instrText>
    </w:r>
    <w:r>
      <w:rPr>
        <w:rStyle w:val="Sidetal"/>
      </w:rPr>
      <w:instrText>NUMPAGES</w:instrText>
    </w:r>
    <w:r w:rsidRPr="00433F79">
      <w:rPr>
        <w:rStyle w:val="Sidetal"/>
      </w:rPr>
      <w:instrText xml:space="preserve"> </w:instrText>
    </w:r>
    <w:r w:rsidRPr="00433F79">
      <w:rPr>
        <w:rStyle w:val="Sidetal"/>
      </w:rPr>
      <w:fldChar w:fldCharType="separate"/>
    </w:r>
    <w:r w:rsidR="00C10F68">
      <w:rPr>
        <w:rStyle w:val="Sidetal"/>
        <w:noProof/>
      </w:rPr>
      <w:t>5</w:t>
    </w:r>
    <w:r w:rsidRPr="00433F79">
      <w:rPr>
        <w:rStyle w:val="Sidetal"/>
      </w:rPr>
      <w:fldChar w:fldCharType="end"/>
    </w:r>
  </w:p>
  <w:p w14:paraId="488F733D" w14:textId="77777777" w:rsidR="00B639E8" w:rsidRDefault="00B639E8" w:rsidP="00B639E8">
    <w:pPr>
      <w:pStyle w:val="Sidehove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itter"/>
      <w:tblpPr w:leftFromText="142" w:rightFromText="142" w:vertAnchor="page" w:horzAnchor="page" w:tblpXSpec="center" w:tblpY="15792"/>
      <w:tblOverlap w:val="nev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505"/>
    </w:tblGrid>
    <w:tr w:rsidR="00B4603D" w:rsidRPr="00B4603D" w14:paraId="131D4224" w14:textId="77777777" w:rsidTr="00B4603D">
      <w:trPr>
        <w:trHeight w:val="567"/>
      </w:trPr>
      <w:tc>
        <w:tcPr>
          <w:tcW w:w="8505" w:type="dxa"/>
          <w:vAlign w:val="bottom"/>
          <w:hideMark/>
        </w:tcPr>
        <w:p w14:paraId="2F8B9C14" w14:textId="77777777" w:rsidR="00B4603D" w:rsidRPr="00B4603D" w:rsidRDefault="00B4603D" w:rsidP="00B4603D">
          <w:pPr>
            <w:jc w:val="center"/>
            <w:rPr>
              <w:rFonts w:ascii="Arial" w:hAnsi="Arial" w:cs="Arial"/>
              <w:noProof/>
              <w:color w:val="EB4600"/>
              <w:sz w:val="14"/>
            </w:rPr>
          </w:pPr>
          <w:r w:rsidRPr="00B4603D">
            <w:rPr>
              <w:rFonts w:ascii="Arial" w:hAnsi="Arial" w:cs="Arial"/>
              <w:noProof/>
              <w:color w:val="EB4600"/>
              <w:sz w:val="14"/>
            </w:rPr>
            <w:t>Statens Administration · Arsenalvej 33 · 9800 Hjørring · T  3392 9800 · E  statens-adm@statens-adm.dk</w:t>
          </w:r>
        </w:p>
        <w:p w14:paraId="19EF79B8" w14:textId="77777777" w:rsidR="00B4603D" w:rsidRPr="00B4603D" w:rsidRDefault="00B4603D" w:rsidP="008A3D0F">
          <w:pPr>
            <w:jc w:val="center"/>
            <w:rPr>
              <w:rFonts w:ascii="Arial" w:hAnsi="Arial" w:cs="Arial"/>
              <w:noProof/>
              <w:color w:val="EB4600"/>
              <w:sz w:val="14"/>
            </w:rPr>
          </w:pPr>
          <w:r w:rsidRPr="00B4603D">
            <w:rPr>
              <w:rFonts w:ascii="Arial" w:hAnsi="Arial" w:cs="Arial"/>
              <w:noProof/>
              <w:color w:val="EB4600"/>
              <w:sz w:val="14"/>
            </w:rPr>
            <w:t>CVR-nr. 33391005 · ERN-nr. 5798000010703</w:t>
          </w:r>
        </w:p>
      </w:tc>
    </w:tr>
    <w:tr w:rsidR="0023571C" w14:paraId="7BC94E4E" w14:textId="77777777" w:rsidTr="00B4603D">
      <w:trPr>
        <w:trHeight w:val="567"/>
      </w:trPr>
      <w:tc>
        <w:tcPr>
          <w:tcW w:w="8505" w:type="dxa"/>
          <w:vAlign w:val="bottom"/>
          <w:hideMark/>
        </w:tcPr>
        <w:p w14:paraId="647F1EB1" w14:textId="77777777" w:rsidR="0023571C" w:rsidRPr="008A3D0F" w:rsidRDefault="0023571C" w:rsidP="00B4603D">
          <w:pPr>
            <w:pStyle w:val="Template-Adresse"/>
            <w:jc w:val="left"/>
            <w:rPr>
              <w:rFonts w:cs="Arial"/>
            </w:rPr>
          </w:pPr>
        </w:p>
      </w:tc>
    </w:tr>
  </w:tbl>
  <w:p w14:paraId="74CDF6A7" w14:textId="77777777" w:rsidR="004628D9" w:rsidRPr="0023571C" w:rsidRDefault="004628D9" w:rsidP="00B4603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943F7" w14:textId="77777777" w:rsidR="00C8363F" w:rsidRPr="00757C29" w:rsidRDefault="00C8363F" w:rsidP="00757C29">
      <w:pPr>
        <w:pStyle w:val="FootnoteSeperator"/>
      </w:pPr>
    </w:p>
  </w:footnote>
  <w:footnote w:type="continuationSeparator" w:id="0">
    <w:p w14:paraId="59447BB2" w14:textId="77777777" w:rsidR="00C8363F" w:rsidRDefault="00C83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22A7F" w14:textId="77777777" w:rsidR="00101F73" w:rsidRDefault="00101F73">
    <w:pPr>
      <w:pStyle w:val="Sidehoved"/>
    </w:pPr>
    <w:r>
      <w:rPr>
        <w:noProof/>
        <w:lang w:eastAsia="da-DK"/>
      </w:rPr>
      <w:drawing>
        <wp:anchor distT="0" distB="0" distL="114300" distR="114300" simplePos="0" relativeHeight="251658240" behindDoc="0" locked="0" layoutInCell="1" allowOverlap="1" wp14:anchorId="22240B13" wp14:editId="7D69AC5A">
          <wp:simplePos x="0" y="0"/>
          <wp:positionH relativeFrom="page">
            <wp:posOffset>2697590</wp:posOffset>
          </wp:positionH>
          <wp:positionV relativeFrom="page">
            <wp:posOffset>682625</wp:posOffset>
          </wp:positionV>
          <wp:extent cx="2162175" cy="428625"/>
          <wp:effectExtent l="0" t="0" r="9525" b="9525"/>
          <wp:wrapNone/>
          <wp:docPr id="1" name="Logo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162175" cy="4286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928A5" w14:textId="77777777" w:rsidR="001D514E" w:rsidRDefault="001D514E" w:rsidP="001D514E">
    <w:pPr>
      <w:pStyle w:val="Sidehoved"/>
    </w:pPr>
  </w:p>
  <w:p w14:paraId="51993A80" w14:textId="77777777" w:rsidR="001D514E" w:rsidRDefault="001D514E">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A6FC6E"/>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3F2E1518"/>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683C2FE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77BA9F34"/>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0238750C"/>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A6C660"/>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740D1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B412C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582C4C0"/>
    <w:lvl w:ilvl="0">
      <w:start w:val="1"/>
      <w:numFmt w:val="decimal"/>
      <w:lvlText w:val="%1."/>
      <w:lvlJc w:val="left"/>
      <w:pPr>
        <w:tabs>
          <w:tab w:val="num" w:pos="340"/>
        </w:tabs>
        <w:ind w:left="340" w:hanging="340"/>
      </w:pPr>
      <w:rPr>
        <w:rFonts w:hint="default"/>
      </w:rPr>
    </w:lvl>
  </w:abstractNum>
  <w:abstractNum w:abstractNumId="9" w15:restartNumberingAfterBreak="0">
    <w:nsid w:val="FFFFFF89"/>
    <w:multiLevelType w:val="singleLevel"/>
    <w:tmpl w:val="659A62EA"/>
    <w:lvl w:ilvl="0">
      <w:start w:val="1"/>
      <w:numFmt w:val="bullet"/>
      <w:lvlText w:val=""/>
      <w:lvlJc w:val="left"/>
      <w:pPr>
        <w:tabs>
          <w:tab w:val="num" w:pos="340"/>
        </w:tabs>
        <w:ind w:left="340" w:hanging="340"/>
      </w:pPr>
      <w:rPr>
        <w:rFonts w:ascii="Symbol" w:hAnsi="Symbol" w:hint="default"/>
      </w:rPr>
    </w:lvl>
  </w:abstractNum>
  <w:abstractNum w:abstractNumId="10" w15:restartNumberingAfterBreak="0">
    <w:nsid w:val="054C535C"/>
    <w:multiLevelType w:val="multilevel"/>
    <w:tmpl w:val="8C9E12FE"/>
    <w:lvl w:ilvl="0">
      <w:start w:val="1"/>
      <w:numFmt w:val="bullet"/>
      <w:pStyle w:val="BoksPunktopstilling"/>
      <w:lvlText w:val=""/>
      <w:lvlJc w:val="left"/>
      <w:pPr>
        <w:tabs>
          <w:tab w:val="num" w:pos="454"/>
        </w:tabs>
        <w:ind w:left="454" w:hanging="227"/>
      </w:pPr>
      <w:rPr>
        <w:rFonts w:ascii="Symbol" w:hAnsi="Symbol" w:hint="default"/>
        <w:b w:val="0"/>
        <w:i w:val="0"/>
        <w:sz w:val="14"/>
      </w:rPr>
    </w:lvl>
    <w:lvl w:ilvl="1">
      <w:start w:val="1"/>
      <w:numFmt w:val="bullet"/>
      <w:lvlText w:val=""/>
      <w:lvlJc w:val="left"/>
      <w:pPr>
        <w:tabs>
          <w:tab w:val="num" w:pos="680"/>
        </w:tabs>
        <w:ind w:left="680" w:hanging="226"/>
      </w:pPr>
      <w:rPr>
        <w:rFonts w:ascii="Symbol" w:hAnsi="Symbol" w:hint="default"/>
      </w:rPr>
    </w:lvl>
    <w:lvl w:ilvl="2">
      <w:start w:val="1"/>
      <w:numFmt w:val="bullet"/>
      <w:lvlText w:val=""/>
      <w:lvlJc w:val="left"/>
      <w:pPr>
        <w:tabs>
          <w:tab w:val="num" w:pos="907"/>
        </w:tabs>
        <w:ind w:left="907" w:hanging="227"/>
      </w:pPr>
      <w:rPr>
        <w:rFonts w:ascii="Symbol" w:hAnsi="Symbol" w:hint="default"/>
      </w:rPr>
    </w:lvl>
    <w:lvl w:ilvl="3">
      <w:start w:val="1"/>
      <w:numFmt w:val="bullet"/>
      <w:lvlText w:val=""/>
      <w:lvlJc w:val="left"/>
      <w:pPr>
        <w:tabs>
          <w:tab w:val="num" w:pos="1134"/>
        </w:tabs>
        <w:ind w:left="1134" w:hanging="227"/>
      </w:pPr>
      <w:rPr>
        <w:rFonts w:ascii="Symbol" w:hAnsi="Symbol" w:hint="default"/>
      </w:rPr>
    </w:lvl>
    <w:lvl w:ilvl="4">
      <w:start w:val="1"/>
      <w:numFmt w:val="bullet"/>
      <w:lvlText w:val=""/>
      <w:lvlJc w:val="left"/>
      <w:pPr>
        <w:tabs>
          <w:tab w:val="num" w:pos="1134"/>
        </w:tabs>
        <w:ind w:left="1134" w:hanging="227"/>
      </w:pPr>
      <w:rPr>
        <w:rFonts w:ascii="Symbol" w:hAnsi="Symbol" w:hint="default"/>
      </w:rPr>
    </w:lvl>
    <w:lvl w:ilvl="5">
      <w:start w:val="1"/>
      <w:numFmt w:val="bullet"/>
      <w:lvlText w:val=""/>
      <w:lvlJc w:val="left"/>
      <w:pPr>
        <w:tabs>
          <w:tab w:val="num" w:pos="1134"/>
        </w:tabs>
        <w:ind w:left="1134" w:hanging="227"/>
      </w:pPr>
      <w:rPr>
        <w:rFonts w:ascii="Symbol" w:hAnsi="Symbol" w:hint="default"/>
      </w:rPr>
    </w:lvl>
    <w:lvl w:ilvl="6">
      <w:start w:val="1"/>
      <w:numFmt w:val="bullet"/>
      <w:lvlText w:val=""/>
      <w:lvlJc w:val="left"/>
      <w:pPr>
        <w:tabs>
          <w:tab w:val="num" w:pos="1134"/>
        </w:tabs>
        <w:ind w:left="1134" w:hanging="227"/>
      </w:pPr>
      <w:rPr>
        <w:rFonts w:ascii="Symbol" w:hAnsi="Symbol" w:hint="default"/>
      </w:rPr>
    </w:lvl>
    <w:lvl w:ilvl="7">
      <w:start w:val="1"/>
      <w:numFmt w:val="bullet"/>
      <w:lvlText w:val=""/>
      <w:lvlJc w:val="left"/>
      <w:pPr>
        <w:tabs>
          <w:tab w:val="num" w:pos="1134"/>
        </w:tabs>
        <w:ind w:left="1134" w:hanging="227"/>
      </w:pPr>
      <w:rPr>
        <w:rFonts w:ascii="Symbol" w:hAnsi="Symbol" w:hint="default"/>
      </w:rPr>
    </w:lvl>
    <w:lvl w:ilvl="8">
      <w:start w:val="1"/>
      <w:numFmt w:val="bullet"/>
      <w:lvlText w:val=""/>
      <w:lvlJc w:val="left"/>
      <w:pPr>
        <w:tabs>
          <w:tab w:val="num" w:pos="1134"/>
        </w:tabs>
        <w:ind w:left="1134" w:hanging="227"/>
      </w:pPr>
      <w:rPr>
        <w:rFonts w:ascii="Symbol" w:hAnsi="Symbol" w:hint="default"/>
      </w:rPr>
    </w:lvl>
  </w:abstractNum>
  <w:abstractNum w:abstractNumId="11" w15:restartNumberingAfterBreak="0">
    <w:nsid w:val="05B10DA5"/>
    <w:multiLevelType w:val="multilevel"/>
    <w:tmpl w:val="E5E6350A"/>
    <w:lvl w:ilvl="0">
      <w:start w:val="1"/>
      <w:numFmt w:val="decimal"/>
      <w:pStyle w:val="Opstilling-talellerbogst"/>
      <w:lvlText w:val="%1."/>
      <w:lvlJc w:val="left"/>
      <w:pPr>
        <w:ind w:left="340" w:hanging="34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021" w:hanging="1021"/>
      </w:pPr>
      <w:rPr>
        <w:rFonts w:hint="default"/>
      </w:rPr>
    </w:lvl>
    <w:lvl w:ilvl="4">
      <w:start w:val="1"/>
      <w:numFmt w:val="decimal"/>
      <w:lvlText w:val="%1.%2.%3.%4.%5."/>
      <w:lvlJc w:val="left"/>
      <w:pPr>
        <w:ind w:left="1247" w:hanging="1247"/>
      </w:pPr>
      <w:rPr>
        <w:rFonts w:hint="default"/>
      </w:rPr>
    </w:lvl>
    <w:lvl w:ilvl="5">
      <w:start w:val="1"/>
      <w:numFmt w:val="decimal"/>
      <w:lvlText w:val="%1.%2.%3.%4.%5.%6."/>
      <w:lvlJc w:val="left"/>
      <w:pPr>
        <w:ind w:left="1361" w:hanging="1361"/>
      </w:pPr>
      <w:rPr>
        <w:rFonts w:hint="default"/>
      </w:rPr>
    </w:lvl>
    <w:lvl w:ilvl="6">
      <w:start w:val="1"/>
      <w:numFmt w:val="decimal"/>
      <w:lvlText w:val="%1.%2.%3.%4.%5.%6.%7."/>
      <w:lvlJc w:val="left"/>
      <w:pPr>
        <w:ind w:left="1644" w:hanging="1644"/>
      </w:pPr>
      <w:rPr>
        <w:rFonts w:hint="default"/>
      </w:rPr>
    </w:lvl>
    <w:lvl w:ilvl="7">
      <w:start w:val="1"/>
      <w:numFmt w:val="decimal"/>
      <w:lvlText w:val="%1.%2.%3.%4.%5.%6.%7.%8."/>
      <w:lvlJc w:val="left"/>
      <w:pPr>
        <w:ind w:left="1928" w:hanging="1928"/>
      </w:pPr>
      <w:rPr>
        <w:rFonts w:hint="default"/>
      </w:rPr>
    </w:lvl>
    <w:lvl w:ilvl="8">
      <w:start w:val="1"/>
      <w:numFmt w:val="decimal"/>
      <w:lvlText w:val="%1.%2.%3.%4.%5.%6.%7.%8.%9."/>
      <w:lvlJc w:val="left"/>
      <w:pPr>
        <w:ind w:left="2098" w:hanging="2098"/>
      </w:pPr>
      <w:rPr>
        <w:rFonts w:hint="default"/>
      </w:rPr>
    </w:lvl>
  </w:abstractNum>
  <w:abstractNum w:abstractNumId="12" w15:restartNumberingAfterBreak="0">
    <w:nsid w:val="15C2646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30448E"/>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FF362D"/>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93116DD"/>
    <w:multiLevelType w:val="multilevel"/>
    <w:tmpl w:val="472833C4"/>
    <w:lvl w:ilvl="0">
      <w:start w:val="1"/>
      <w:numFmt w:val="bullet"/>
      <w:pStyle w:val="Opstilling-punkttegn"/>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0" w:hanging="340"/>
      </w:pPr>
      <w:rPr>
        <w:rFonts w:ascii="Symbol" w:hAnsi="Symbol" w:hint="default"/>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Symbol" w:hAnsi="Symbol" w:hint="default"/>
      </w:rPr>
    </w:lvl>
    <w:lvl w:ilvl="6">
      <w:start w:val="1"/>
      <w:numFmt w:val="bullet"/>
      <w:lvlText w:val=""/>
      <w:lvlJc w:val="left"/>
      <w:pPr>
        <w:ind w:left="2380" w:hanging="340"/>
      </w:pPr>
      <w:rPr>
        <w:rFonts w:ascii="Symbol" w:hAnsi="Symbol"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6" w15:restartNumberingAfterBreak="0">
    <w:nsid w:val="22443CFB"/>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887016E"/>
    <w:multiLevelType w:val="multilevel"/>
    <w:tmpl w:val="2C226A52"/>
    <w:lvl w:ilvl="0">
      <w:start w:val="1"/>
      <w:numFmt w:val="decimal"/>
      <w:lvlText w:val="%1."/>
      <w:lvlJc w:val="left"/>
      <w:pPr>
        <w:tabs>
          <w:tab w:val="num" w:pos="397"/>
        </w:tabs>
        <w:ind w:left="397" w:hanging="397"/>
      </w:pPr>
      <w:rPr>
        <w:rFonts w:hint="default"/>
        <w:b w:val="0"/>
        <w:i w:val="0"/>
        <w:sz w:val="20"/>
      </w:rPr>
    </w:lvl>
    <w:lvl w:ilvl="1">
      <w:start w:val="1"/>
      <w:numFmt w:val="decimal"/>
      <w:lvlText w:val="%1.%2."/>
      <w:lvlJc w:val="left"/>
      <w:pPr>
        <w:tabs>
          <w:tab w:val="num" w:pos="794"/>
        </w:tabs>
        <w:ind w:left="794" w:hanging="397"/>
      </w:pPr>
      <w:rPr>
        <w:rFonts w:hint="default"/>
      </w:rPr>
    </w:lvl>
    <w:lvl w:ilvl="2">
      <w:start w:val="1"/>
      <w:numFmt w:val="decimal"/>
      <w:lvlText w:val="%1.%2.%3."/>
      <w:lvlJc w:val="left"/>
      <w:pPr>
        <w:tabs>
          <w:tab w:val="num" w:pos="1191"/>
        </w:tabs>
        <w:ind w:left="1191" w:hanging="397"/>
      </w:pPr>
      <w:rPr>
        <w:rFonts w:hint="default"/>
      </w:rPr>
    </w:lvl>
    <w:lvl w:ilvl="3">
      <w:start w:val="1"/>
      <w:numFmt w:val="decimal"/>
      <w:lvlText w:val="%1.%2.%3.%4."/>
      <w:lvlJc w:val="left"/>
      <w:pPr>
        <w:tabs>
          <w:tab w:val="num" w:pos="1588"/>
        </w:tabs>
        <w:ind w:left="1588" w:hanging="397"/>
      </w:pPr>
      <w:rPr>
        <w:rFonts w:hint="default"/>
      </w:rPr>
    </w:lvl>
    <w:lvl w:ilvl="4">
      <w:start w:val="1"/>
      <w:numFmt w:val="decimal"/>
      <w:lvlText w:val="%1.%2.%3.%4.%5."/>
      <w:lvlJc w:val="left"/>
      <w:pPr>
        <w:tabs>
          <w:tab w:val="num" w:pos="2098"/>
        </w:tabs>
        <w:ind w:left="2234" w:hanging="64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C6C5430"/>
    <w:multiLevelType w:val="multilevel"/>
    <w:tmpl w:val="19BCBBBE"/>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680"/>
        </w:tabs>
        <w:ind w:left="680" w:hanging="340"/>
      </w:pPr>
      <w:rPr>
        <w:rFonts w:hint="default"/>
      </w:rPr>
    </w:lvl>
    <w:lvl w:ilvl="2">
      <w:start w:val="1"/>
      <w:numFmt w:val="decimal"/>
      <w:lvlText w:val="%1.%2.%3."/>
      <w:lvlJc w:val="left"/>
      <w:pPr>
        <w:tabs>
          <w:tab w:val="num" w:pos="1191"/>
        </w:tabs>
        <w:ind w:left="1191" w:hanging="397"/>
      </w:pPr>
      <w:rPr>
        <w:rFonts w:hint="default"/>
      </w:rPr>
    </w:lvl>
    <w:lvl w:ilvl="3">
      <w:start w:val="1"/>
      <w:numFmt w:val="decimal"/>
      <w:lvlText w:val="%1.%2.%3.%4."/>
      <w:lvlJc w:val="left"/>
      <w:pPr>
        <w:tabs>
          <w:tab w:val="num" w:pos="1588"/>
        </w:tabs>
        <w:ind w:left="1588" w:hanging="397"/>
      </w:pPr>
      <w:rPr>
        <w:rFonts w:hint="default"/>
      </w:rPr>
    </w:lvl>
    <w:lvl w:ilvl="4">
      <w:start w:val="1"/>
      <w:numFmt w:val="decimal"/>
      <w:lvlText w:val="%1.%2.%3.%4.%5."/>
      <w:lvlJc w:val="left"/>
      <w:pPr>
        <w:tabs>
          <w:tab w:val="num" w:pos="2098"/>
        </w:tabs>
        <w:ind w:left="2234" w:hanging="64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19D10B1"/>
    <w:multiLevelType w:val="multilevel"/>
    <w:tmpl w:val="A2C8599E"/>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88"/>
        </w:tabs>
        <w:ind w:left="1588" w:hanging="737"/>
      </w:pPr>
      <w:rPr>
        <w:rFonts w:hint="default"/>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3119"/>
        </w:tabs>
        <w:ind w:left="3119" w:hanging="681"/>
      </w:pPr>
      <w:rPr>
        <w:rFonts w:hint="default"/>
      </w:rPr>
    </w:lvl>
    <w:lvl w:ilvl="5">
      <w:start w:val="1"/>
      <w:numFmt w:val="decimal"/>
      <w:lvlText w:val="%1.%2.%3.%4.%5.%6."/>
      <w:lvlJc w:val="left"/>
      <w:pPr>
        <w:tabs>
          <w:tab w:val="num" w:pos="3572"/>
        </w:tabs>
        <w:ind w:left="3572" w:hanging="1134"/>
      </w:pPr>
      <w:rPr>
        <w:rFonts w:hint="default"/>
      </w:rPr>
    </w:lvl>
    <w:lvl w:ilvl="6">
      <w:start w:val="1"/>
      <w:numFmt w:val="decimal"/>
      <w:lvlText w:val="%1.%2.%3.%4.%5.%6.%7."/>
      <w:lvlJc w:val="left"/>
      <w:pPr>
        <w:tabs>
          <w:tab w:val="num" w:pos="3856"/>
        </w:tabs>
        <w:ind w:left="3856" w:hanging="1418"/>
      </w:pPr>
      <w:rPr>
        <w:rFonts w:hint="default"/>
      </w:rPr>
    </w:lvl>
    <w:lvl w:ilvl="7">
      <w:start w:val="1"/>
      <w:numFmt w:val="decimal"/>
      <w:lvlText w:val="%1.%2.%3.%4.%5.%6.%7.%8."/>
      <w:lvlJc w:val="left"/>
      <w:pPr>
        <w:tabs>
          <w:tab w:val="num" w:pos="4139"/>
        </w:tabs>
        <w:ind w:left="4139" w:hanging="1701"/>
      </w:pPr>
      <w:rPr>
        <w:rFonts w:hint="default"/>
      </w:rPr>
    </w:lvl>
    <w:lvl w:ilvl="8">
      <w:start w:val="1"/>
      <w:numFmt w:val="decimal"/>
      <w:lvlText w:val="%1.%2.%3.%4.%5.%6.%7.%8.%9."/>
      <w:lvlJc w:val="left"/>
      <w:pPr>
        <w:tabs>
          <w:tab w:val="num" w:pos="4366"/>
        </w:tabs>
        <w:ind w:left="4366" w:hanging="1928"/>
      </w:pPr>
      <w:rPr>
        <w:rFonts w:hint="default"/>
      </w:rPr>
    </w:lvl>
  </w:abstractNum>
  <w:abstractNum w:abstractNumId="20" w15:restartNumberingAfterBreak="0">
    <w:nsid w:val="38CF094A"/>
    <w:multiLevelType w:val="multilevel"/>
    <w:tmpl w:val="0406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3B253BB9"/>
    <w:multiLevelType w:val="multilevel"/>
    <w:tmpl w:val="D3BEB832"/>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418"/>
        </w:tabs>
        <w:ind w:left="1418" w:hanging="567"/>
      </w:pPr>
      <w:rPr>
        <w:rFonts w:hint="default"/>
      </w:rPr>
    </w:lvl>
    <w:lvl w:ilvl="3">
      <w:start w:val="1"/>
      <w:numFmt w:val="decimal"/>
      <w:lvlText w:val="%1.%2.%3.%4."/>
      <w:lvlJc w:val="left"/>
      <w:pPr>
        <w:tabs>
          <w:tab w:val="num" w:pos="1985"/>
        </w:tabs>
        <w:ind w:left="1985" w:hanging="567"/>
      </w:pPr>
      <w:rPr>
        <w:rFonts w:hint="default"/>
      </w:rPr>
    </w:lvl>
    <w:lvl w:ilvl="4">
      <w:start w:val="1"/>
      <w:numFmt w:val="decimal"/>
      <w:lvlText w:val="%1.%2.%3.%4.%5."/>
      <w:lvlJc w:val="left"/>
      <w:pPr>
        <w:tabs>
          <w:tab w:val="num" w:pos="2835"/>
        </w:tabs>
        <w:ind w:left="2835" w:hanging="850"/>
      </w:pPr>
      <w:rPr>
        <w:rFonts w:hint="default"/>
      </w:rPr>
    </w:lvl>
    <w:lvl w:ilvl="5">
      <w:start w:val="1"/>
      <w:numFmt w:val="decimal"/>
      <w:lvlText w:val="%1.%2.%3.%4.%5.%6."/>
      <w:lvlJc w:val="left"/>
      <w:pPr>
        <w:tabs>
          <w:tab w:val="num" w:pos="3402"/>
        </w:tabs>
        <w:ind w:left="3402" w:hanging="1417"/>
      </w:pPr>
      <w:rPr>
        <w:rFonts w:hint="default"/>
      </w:rPr>
    </w:lvl>
    <w:lvl w:ilvl="6">
      <w:start w:val="1"/>
      <w:numFmt w:val="decimal"/>
      <w:lvlText w:val="%1.%2.%3.%4.%5.%6.%7."/>
      <w:lvlJc w:val="left"/>
      <w:pPr>
        <w:tabs>
          <w:tab w:val="num" w:pos="3969"/>
        </w:tabs>
        <w:ind w:left="3969" w:hanging="1984"/>
      </w:pPr>
      <w:rPr>
        <w:rFonts w:hint="default"/>
      </w:rPr>
    </w:lvl>
    <w:lvl w:ilvl="7">
      <w:start w:val="1"/>
      <w:numFmt w:val="decimal"/>
      <w:lvlText w:val="%1.%2.%3.%4.%5.%6.%7.%8."/>
      <w:lvlJc w:val="left"/>
      <w:pPr>
        <w:tabs>
          <w:tab w:val="num" w:pos="4253"/>
        </w:tabs>
        <w:ind w:left="4253" w:hanging="2268"/>
      </w:pPr>
      <w:rPr>
        <w:rFonts w:hint="default"/>
      </w:rPr>
    </w:lvl>
    <w:lvl w:ilvl="8">
      <w:start w:val="1"/>
      <w:numFmt w:val="decimal"/>
      <w:lvlText w:val="%1.%2.%3.%4.%5.%6.%7.%8.%9."/>
      <w:lvlJc w:val="left"/>
      <w:pPr>
        <w:tabs>
          <w:tab w:val="num" w:pos="4536"/>
        </w:tabs>
        <w:ind w:left="4536" w:hanging="2551"/>
      </w:pPr>
      <w:rPr>
        <w:rFonts w:hint="default"/>
      </w:rPr>
    </w:lvl>
  </w:abstractNum>
  <w:abstractNum w:abstractNumId="22" w15:restartNumberingAfterBreak="0">
    <w:nsid w:val="4AE02D3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 w15:restartNumberingAfterBreak="0">
    <w:nsid w:val="52C04911"/>
    <w:multiLevelType w:val="multilevel"/>
    <w:tmpl w:val="BD5E6D22"/>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88"/>
        </w:tabs>
        <w:ind w:left="1588" w:hanging="737"/>
      </w:pPr>
      <w:rPr>
        <w:rFonts w:hint="default"/>
      </w:rPr>
    </w:lvl>
    <w:lvl w:ilvl="3">
      <w:start w:val="1"/>
      <w:numFmt w:val="decimal"/>
      <w:lvlText w:val="%1.%2.%3.%4."/>
      <w:lvlJc w:val="left"/>
      <w:pPr>
        <w:tabs>
          <w:tab w:val="num" w:pos="2268"/>
        </w:tabs>
        <w:ind w:left="2268" w:hanging="680"/>
      </w:pPr>
      <w:rPr>
        <w:rFonts w:hint="default"/>
      </w:rPr>
    </w:lvl>
    <w:lvl w:ilvl="4">
      <w:start w:val="1"/>
      <w:numFmt w:val="decimal"/>
      <w:lvlText w:val="%1.%2.%3.%4.%5."/>
      <w:lvlJc w:val="left"/>
      <w:pPr>
        <w:tabs>
          <w:tab w:val="num" w:pos="2835"/>
        </w:tabs>
        <w:ind w:left="2835" w:hanging="567"/>
      </w:pPr>
      <w:rPr>
        <w:rFonts w:hint="default"/>
      </w:rPr>
    </w:lvl>
    <w:lvl w:ilvl="5">
      <w:start w:val="1"/>
      <w:numFmt w:val="decimal"/>
      <w:lvlText w:val="%1.%2.%3.%4.%5.%6."/>
      <w:lvlJc w:val="left"/>
      <w:pPr>
        <w:tabs>
          <w:tab w:val="num" w:pos="3402"/>
        </w:tabs>
        <w:ind w:left="3402" w:hanging="1134"/>
      </w:pPr>
      <w:rPr>
        <w:rFonts w:hint="default"/>
      </w:rPr>
    </w:lvl>
    <w:lvl w:ilvl="6">
      <w:start w:val="1"/>
      <w:numFmt w:val="decimal"/>
      <w:lvlText w:val="%1.%2.%3.%4.%5.%6.%7."/>
      <w:lvlJc w:val="left"/>
      <w:pPr>
        <w:tabs>
          <w:tab w:val="num" w:pos="3969"/>
        </w:tabs>
        <w:ind w:left="3969" w:hanging="1701"/>
      </w:pPr>
      <w:rPr>
        <w:rFonts w:hint="default"/>
      </w:rPr>
    </w:lvl>
    <w:lvl w:ilvl="7">
      <w:start w:val="1"/>
      <w:numFmt w:val="decimal"/>
      <w:lvlText w:val="%1.%2.%3.%4.%5.%6.%7.%8."/>
      <w:lvlJc w:val="left"/>
      <w:pPr>
        <w:tabs>
          <w:tab w:val="num" w:pos="4253"/>
        </w:tabs>
        <w:ind w:left="4253" w:hanging="1985"/>
      </w:pPr>
      <w:rPr>
        <w:rFonts w:hint="default"/>
      </w:rPr>
    </w:lvl>
    <w:lvl w:ilvl="8">
      <w:start w:val="1"/>
      <w:numFmt w:val="decimal"/>
      <w:lvlText w:val="%1.%2.%3.%4.%5.%6.%7.%8.%9."/>
      <w:lvlJc w:val="left"/>
      <w:pPr>
        <w:tabs>
          <w:tab w:val="num" w:pos="4536"/>
        </w:tabs>
        <w:ind w:left="4536" w:hanging="2268"/>
      </w:pPr>
      <w:rPr>
        <w:rFonts w:hint="default"/>
      </w:rPr>
    </w:lvl>
  </w:abstractNum>
  <w:abstractNum w:abstractNumId="24" w15:restartNumberingAfterBreak="0">
    <w:nsid w:val="541B56DF"/>
    <w:multiLevelType w:val="multilevel"/>
    <w:tmpl w:val="84CAD078"/>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461676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D821791"/>
    <w:multiLevelType w:val="multilevel"/>
    <w:tmpl w:val="93F6BDBE"/>
    <w:lvl w:ilvl="0">
      <w:start w:val="1"/>
      <w:numFmt w:val="decimal"/>
      <w:pStyle w:val="BoksTalopstilling"/>
      <w:lvlText w:val="%1."/>
      <w:lvlJc w:val="left"/>
      <w:pPr>
        <w:tabs>
          <w:tab w:val="num" w:pos="454"/>
        </w:tabs>
        <w:ind w:left="454" w:hanging="227"/>
      </w:pPr>
      <w:rPr>
        <w:rFonts w:hint="default"/>
        <w:b w:val="0"/>
        <w:i w:val="0"/>
        <w:sz w:val="14"/>
      </w:rPr>
    </w:lvl>
    <w:lvl w:ilvl="1">
      <w:start w:val="1"/>
      <w:numFmt w:val="decimal"/>
      <w:lvlText w:val="%1.%2."/>
      <w:lvlJc w:val="left"/>
      <w:pPr>
        <w:tabs>
          <w:tab w:val="num" w:pos="794"/>
        </w:tabs>
        <w:ind w:left="794" w:hanging="567"/>
      </w:pPr>
      <w:rPr>
        <w:rFonts w:hint="default"/>
      </w:rPr>
    </w:lvl>
    <w:lvl w:ilvl="2">
      <w:start w:val="1"/>
      <w:numFmt w:val="decimal"/>
      <w:lvlText w:val="%1.%2.%3."/>
      <w:lvlJc w:val="left"/>
      <w:pPr>
        <w:tabs>
          <w:tab w:val="num" w:pos="907"/>
        </w:tabs>
        <w:ind w:left="907" w:hanging="680"/>
      </w:pPr>
      <w:rPr>
        <w:rFonts w:hint="default"/>
      </w:rPr>
    </w:lvl>
    <w:lvl w:ilvl="3">
      <w:start w:val="1"/>
      <w:numFmt w:val="decimal"/>
      <w:lvlText w:val="%1.%2.%3.%4."/>
      <w:lvlJc w:val="left"/>
      <w:pPr>
        <w:tabs>
          <w:tab w:val="num" w:pos="1078"/>
        </w:tabs>
        <w:ind w:left="1078" w:hanging="851"/>
      </w:pPr>
      <w:rPr>
        <w:rFonts w:hint="default"/>
      </w:rPr>
    </w:lvl>
    <w:lvl w:ilvl="4">
      <w:start w:val="1"/>
      <w:numFmt w:val="decimal"/>
      <w:lvlText w:val="%1.%2.%3.%4.%5."/>
      <w:lvlJc w:val="left"/>
      <w:pPr>
        <w:tabs>
          <w:tab w:val="num" w:pos="1248"/>
        </w:tabs>
        <w:ind w:left="1248" w:hanging="1021"/>
      </w:pPr>
      <w:rPr>
        <w:rFonts w:hint="default"/>
      </w:rPr>
    </w:lvl>
    <w:lvl w:ilvl="5">
      <w:start w:val="1"/>
      <w:numFmt w:val="decimal"/>
      <w:lvlText w:val="%1.%2.%3.%4.%5.%6."/>
      <w:lvlJc w:val="left"/>
      <w:pPr>
        <w:tabs>
          <w:tab w:val="num" w:pos="1361"/>
        </w:tabs>
        <w:ind w:left="1361" w:hanging="1134"/>
      </w:pPr>
      <w:rPr>
        <w:rFonts w:hint="default"/>
      </w:rPr>
    </w:lvl>
    <w:lvl w:ilvl="6">
      <w:start w:val="1"/>
      <w:numFmt w:val="decimal"/>
      <w:lvlText w:val="%1.%2.%3.%4.%5.%6.%7."/>
      <w:lvlJc w:val="left"/>
      <w:pPr>
        <w:tabs>
          <w:tab w:val="num" w:pos="1588"/>
        </w:tabs>
        <w:ind w:left="1588" w:hanging="1361"/>
      </w:pPr>
      <w:rPr>
        <w:rFonts w:hint="default"/>
      </w:rPr>
    </w:lvl>
    <w:lvl w:ilvl="7">
      <w:start w:val="1"/>
      <w:numFmt w:val="decimal"/>
      <w:lvlText w:val="%1.%2.%3.%4.%5.%6.%7.%8."/>
      <w:lvlJc w:val="left"/>
      <w:pPr>
        <w:tabs>
          <w:tab w:val="num" w:pos="1701"/>
        </w:tabs>
        <w:ind w:left="1701" w:hanging="1474"/>
      </w:pPr>
      <w:rPr>
        <w:rFonts w:hint="default"/>
      </w:rPr>
    </w:lvl>
    <w:lvl w:ilvl="8">
      <w:start w:val="1"/>
      <w:numFmt w:val="decimal"/>
      <w:lvlText w:val="%1.%2.%3.%4.%5.%6.%7.%8.%9."/>
      <w:lvlJc w:val="left"/>
      <w:pPr>
        <w:tabs>
          <w:tab w:val="num" w:pos="1928"/>
        </w:tabs>
        <w:ind w:left="1928" w:hanging="1701"/>
      </w:pPr>
      <w:rPr>
        <w:rFonts w:hint="default"/>
      </w:rPr>
    </w:lvl>
  </w:abstractNum>
  <w:abstractNum w:abstractNumId="27" w15:restartNumberingAfterBreak="0">
    <w:nsid w:val="68D50226"/>
    <w:multiLevelType w:val="hybridMultilevel"/>
    <w:tmpl w:val="F7E0116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6ACB3B03"/>
    <w:multiLevelType w:val="multilevel"/>
    <w:tmpl w:val="6A3290C6"/>
    <w:lvl w:ilvl="0">
      <w:start w:val="1"/>
      <w:numFmt w:val="bullet"/>
      <w:pStyle w:val="Normal-Punktliste"/>
      <w:lvlText w:val=""/>
      <w:lvlJc w:val="left"/>
      <w:pPr>
        <w:tabs>
          <w:tab w:val="num" w:pos="255"/>
        </w:tabs>
        <w:ind w:left="255" w:hanging="255"/>
      </w:pPr>
      <w:rPr>
        <w:rFonts w:ascii="Symbol" w:hAnsi="Symbol" w:hint="default"/>
      </w:rPr>
    </w:lvl>
    <w:lvl w:ilvl="1">
      <w:start w:val="1"/>
      <w:numFmt w:val="bullet"/>
      <w:lvlText w:val=""/>
      <w:lvlJc w:val="left"/>
      <w:pPr>
        <w:tabs>
          <w:tab w:val="num" w:pos="510"/>
        </w:tabs>
        <w:ind w:left="510" w:hanging="255"/>
      </w:pPr>
      <w:rPr>
        <w:rFonts w:ascii="Symbol" w:hAnsi="Symbol" w:hint="default"/>
      </w:rPr>
    </w:lvl>
    <w:lvl w:ilvl="2">
      <w:start w:val="1"/>
      <w:numFmt w:val="bullet"/>
      <w:lvlText w:val=""/>
      <w:lvlJc w:val="left"/>
      <w:pPr>
        <w:tabs>
          <w:tab w:val="num" w:pos="794"/>
        </w:tabs>
        <w:ind w:left="794" w:hanging="284"/>
      </w:pPr>
      <w:rPr>
        <w:rFonts w:ascii="Symbol" w:hAnsi="Symbol" w:hint="default"/>
      </w:rPr>
    </w:lvl>
    <w:lvl w:ilvl="3">
      <w:start w:val="1"/>
      <w:numFmt w:val="bullet"/>
      <w:lvlText w:val=""/>
      <w:lvlJc w:val="left"/>
      <w:pPr>
        <w:tabs>
          <w:tab w:val="num" w:pos="1077"/>
        </w:tabs>
        <w:ind w:left="1077" w:hanging="283"/>
      </w:pPr>
      <w:rPr>
        <w:rFonts w:ascii="Symbol" w:hAnsi="Symbol" w:hint="default"/>
      </w:rPr>
    </w:lvl>
    <w:lvl w:ilvl="4">
      <w:start w:val="1"/>
      <w:numFmt w:val="bullet"/>
      <w:lvlText w:val=""/>
      <w:lvlJc w:val="left"/>
      <w:pPr>
        <w:tabs>
          <w:tab w:val="num" w:pos="1361"/>
        </w:tabs>
        <w:ind w:left="1361" w:hanging="284"/>
      </w:pPr>
      <w:rPr>
        <w:rFonts w:ascii="Symbol" w:hAnsi="Symbol" w:hint="default"/>
      </w:rPr>
    </w:lvl>
    <w:lvl w:ilvl="5">
      <w:start w:val="1"/>
      <w:numFmt w:val="bullet"/>
      <w:lvlText w:val=""/>
      <w:lvlJc w:val="left"/>
      <w:pPr>
        <w:tabs>
          <w:tab w:val="num" w:pos="1701"/>
        </w:tabs>
        <w:ind w:left="1701" w:hanging="340"/>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29" w15:restartNumberingAfterBreak="0">
    <w:nsid w:val="734C7605"/>
    <w:multiLevelType w:val="multilevel"/>
    <w:tmpl w:val="681C9406"/>
    <w:lvl w:ilvl="0">
      <w:start w:val="1"/>
      <w:numFmt w:val="decimal"/>
      <w:pStyle w:val="Normal-Nummerliste"/>
      <w:lvlText w:val="%1."/>
      <w:lvlJc w:val="left"/>
      <w:pPr>
        <w:tabs>
          <w:tab w:val="num" w:pos="255"/>
        </w:tabs>
        <w:ind w:left="255" w:hanging="255"/>
      </w:pPr>
      <w:rPr>
        <w:rFonts w:hint="default"/>
        <w:b w:val="0"/>
        <w:i w:val="0"/>
        <w:sz w:val="17"/>
      </w:rPr>
    </w:lvl>
    <w:lvl w:ilvl="1">
      <w:start w:val="1"/>
      <w:numFmt w:val="decimal"/>
      <w:lvlText w:val="%1.%2."/>
      <w:lvlJc w:val="left"/>
      <w:pPr>
        <w:tabs>
          <w:tab w:val="num" w:pos="851"/>
        </w:tabs>
        <w:ind w:left="851" w:hanging="567"/>
      </w:pPr>
      <w:rPr>
        <w:rFonts w:hint="default"/>
      </w:rPr>
    </w:lvl>
    <w:lvl w:ilvl="2">
      <w:start w:val="1"/>
      <w:numFmt w:val="decimal"/>
      <w:lvlText w:val="%1.%2.%3."/>
      <w:lvlJc w:val="left"/>
      <w:pPr>
        <w:tabs>
          <w:tab w:val="num" w:pos="1588"/>
        </w:tabs>
        <w:ind w:left="1588" w:hanging="737"/>
      </w:pPr>
      <w:rPr>
        <w:rFonts w:hint="default"/>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3402"/>
        </w:tabs>
        <w:ind w:left="3402" w:hanging="964"/>
      </w:pPr>
      <w:rPr>
        <w:rFonts w:hint="default"/>
      </w:rPr>
    </w:lvl>
    <w:lvl w:ilvl="5">
      <w:start w:val="1"/>
      <w:numFmt w:val="decimal"/>
      <w:lvlText w:val="%1.%2.%3.%4.%5.%6."/>
      <w:lvlJc w:val="left"/>
      <w:pPr>
        <w:tabs>
          <w:tab w:val="num" w:pos="3686"/>
        </w:tabs>
        <w:ind w:left="3686" w:hanging="1248"/>
      </w:pPr>
      <w:rPr>
        <w:rFonts w:hint="default"/>
      </w:rPr>
    </w:lvl>
    <w:lvl w:ilvl="6">
      <w:start w:val="1"/>
      <w:numFmt w:val="decimal"/>
      <w:lvlText w:val="%1.%2.%3.%4.%5.%6.%7."/>
      <w:lvlJc w:val="left"/>
      <w:pPr>
        <w:tabs>
          <w:tab w:val="num" w:pos="3856"/>
        </w:tabs>
        <w:ind w:left="3856" w:hanging="1418"/>
      </w:pPr>
      <w:rPr>
        <w:rFonts w:hint="default"/>
      </w:rPr>
    </w:lvl>
    <w:lvl w:ilvl="7">
      <w:start w:val="1"/>
      <w:numFmt w:val="decimal"/>
      <w:lvlText w:val="%1.%2.%3.%4.%5.%6.%7.%8."/>
      <w:lvlJc w:val="left"/>
      <w:pPr>
        <w:tabs>
          <w:tab w:val="num" w:pos="4139"/>
        </w:tabs>
        <w:ind w:left="4139" w:hanging="1701"/>
      </w:pPr>
      <w:rPr>
        <w:rFonts w:hint="default"/>
      </w:rPr>
    </w:lvl>
    <w:lvl w:ilvl="8">
      <w:start w:val="1"/>
      <w:numFmt w:val="decimal"/>
      <w:lvlText w:val="%1.%2.%3.%4.%5.%6.%7.%8.%9."/>
      <w:lvlJc w:val="left"/>
      <w:pPr>
        <w:tabs>
          <w:tab w:val="num" w:pos="4366"/>
        </w:tabs>
        <w:ind w:left="4366" w:hanging="1928"/>
      </w:pPr>
      <w:rPr>
        <w:rFonts w:hint="default"/>
      </w:rPr>
    </w:lvl>
  </w:abstractNum>
  <w:abstractNum w:abstractNumId="30" w15:restartNumberingAfterBreak="0">
    <w:nsid w:val="747D1FA5"/>
    <w:multiLevelType w:val="singleLevel"/>
    <w:tmpl w:val="53843F32"/>
    <w:lvl w:ilvl="0">
      <w:start w:val="1"/>
      <w:numFmt w:val="decimal"/>
      <w:lvlRestart w:val="0"/>
      <w:lvlText w:val="%1."/>
      <w:lvlJc w:val="left"/>
      <w:pPr>
        <w:tabs>
          <w:tab w:val="num" w:pos="360"/>
        </w:tabs>
        <w:ind w:left="360" w:hanging="360"/>
      </w:pPr>
    </w:lvl>
  </w:abstractNum>
  <w:abstractNum w:abstractNumId="31" w15:restartNumberingAfterBreak="0">
    <w:nsid w:val="7D31121B"/>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3"/>
  </w:num>
  <w:num w:numId="3">
    <w:abstractNumId w:val="2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8"/>
  </w:num>
  <w:num w:numId="15">
    <w:abstractNumId w:val="29"/>
  </w:num>
  <w:num w:numId="16">
    <w:abstractNumId w:val="25"/>
  </w:num>
  <w:num w:numId="17">
    <w:abstractNumId w:val="12"/>
  </w:num>
  <w:num w:numId="18">
    <w:abstractNumId w:val="14"/>
  </w:num>
  <w:num w:numId="19">
    <w:abstractNumId w:val="30"/>
  </w:num>
  <w:num w:numId="20">
    <w:abstractNumId w:val="24"/>
  </w:num>
  <w:num w:numId="21">
    <w:abstractNumId w:val="24"/>
    <w:lvlOverride w:ilvl="0">
      <w:lvl w:ilvl="0">
        <w:start w:val="1"/>
        <w:numFmt w:val="decimal"/>
        <w:lvlRestart w:val="0"/>
        <w:lvlText w:val="%1."/>
        <w:lvlJc w:val="left"/>
        <w:pPr>
          <w:tabs>
            <w:tab w:val="num" w:pos="360"/>
          </w:tabs>
          <w:ind w:left="360" w:hanging="360"/>
        </w:pPr>
      </w:lvl>
    </w:lvlOverride>
  </w:num>
  <w:num w:numId="22">
    <w:abstractNumId w:val="24"/>
    <w:lvlOverride w:ilvl="0">
      <w:lvl w:ilvl="0">
        <w:start w:val="1"/>
        <w:numFmt w:val="decimal"/>
        <w:lvlRestart w:val="0"/>
        <w:lvlText w:val="%1."/>
        <w:lvlJc w:val="left"/>
        <w:pPr>
          <w:tabs>
            <w:tab w:val="num" w:pos="360"/>
          </w:tabs>
          <w:ind w:left="360" w:hanging="360"/>
        </w:pPr>
      </w:lvl>
    </w:lvlOverride>
  </w:num>
  <w:num w:numId="23">
    <w:abstractNumId w:val="24"/>
    <w:lvlOverride w:ilvl="0">
      <w:lvl w:ilvl="0">
        <w:start w:val="1"/>
        <w:numFmt w:val="decimal"/>
        <w:lvlRestart w:val="0"/>
        <w:lvlText w:val="%1."/>
        <w:lvlJc w:val="left"/>
        <w:pPr>
          <w:tabs>
            <w:tab w:val="num" w:pos="360"/>
          </w:tabs>
          <w:ind w:left="360" w:hanging="360"/>
        </w:pPr>
      </w:lvl>
    </w:lvlOverride>
  </w:num>
  <w:num w:numId="24">
    <w:abstractNumId w:val="24"/>
    <w:lvlOverride w:ilvl="0">
      <w:lvl w:ilvl="0">
        <w:start w:val="1"/>
        <w:numFmt w:val="decimal"/>
        <w:lvlRestart w:val="0"/>
        <w:lvlText w:val="%1."/>
        <w:lvlJc w:val="left"/>
        <w:pPr>
          <w:tabs>
            <w:tab w:val="num" w:pos="360"/>
          </w:tabs>
          <w:ind w:left="360" w:hanging="360"/>
        </w:pPr>
      </w:lvl>
    </w:lvlOverride>
  </w:num>
  <w:num w:numId="25">
    <w:abstractNumId w:val="16"/>
  </w:num>
  <w:num w:numId="26">
    <w:abstractNumId w:val="31"/>
  </w:num>
  <w:num w:numId="27">
    <w:abstractNumId w:val="17"/>
  </w:num>
  <w:num w:numId="28">
    <w:abstractNumId w:val="18"/>
  </w:num>
  <w:num w:numId="29">
    <w:abstractNumId w:val="21"/>
  </w:num>
  <w:num w:numId="30">
    <w:abstractNumId w:val="23"/>
  </w:num>
  <w:num w:numId="31">
    <w:abstractNumId w:val="19"/>
  </w:num>
  <w:num w:numId="32">
    <w:abstractNumId w:val="10"/>
  </w:num>
  <w:num w:numId="33">
    <w:abstractNumId w:val="26"/>
  </w:num>
  <w:num w:numId="34">
    <w:abstractNumId w:val="29"/>
  </w:num>
  <w:num w:numId="35">
    <w:abstractNumId w:val="28"/>
  </w:num>
  <w:num w:numId="36">
    <w:abstractNumId w:val="15"/>
  </w:num>
  <w:num w:numId="37">
    <w:abstractNumId w:val="11"/>
  </w:num>
  <w:num w:numId="38">
    <w:abstractNumId w:val="10"/>
  </w:num>
  <w:num w:numId="39">
    <w:abstractNumId w:val="26"/>
  </w:num>
  <w:num w:numId="40">
    <w:abstractNumId w:val="15"/>
  </w:num>
  <w:num w:numId="41">
    <w:abstractNumId w:val="11"/>
  </w:num>
  <w:num w:numId="42">
    <w:abstractNumId w:val="1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EAC"/>
    <w:rsid w:val="000035B8"/>
    <w:rsid w:val="0001343D"/>
    <w:rsid w:val="000146A7"/>
    <w:rsid w:val="00015A47"/>
    <w:rsid w:val="00025BAB"/>
    <w:rsid w:val="000421D4"/>
    <w:rsid w:val="00051A09"/>
    <w:rsid w:val="00054099"/>
    <w:rsid w:val="00055F29"/>
    <w:rsid w:val="00063082"/>
    <w:rsid w:val="00066058"/>
    <w:rsid w:val="000769DC"/>
    <w:rsid w:val="000A514C"/>
    <w:rsid w:val="000B0DAA"/>
    <w:rsid w:val="000B2AF3"/>
    <w:rsid w:val="000D4963"/>
    <w:rsid w:val="000D6E63"/>
    <w:rsid w:val="000E5196"/>
    <w:rsid w:val="000E7F7D"/>
    <w:rsid w:val="000F0A2D"/>
    <w:rsid w:val="00101F73"/>
    <w:rsid w:val="00107B13"/>
    <w:rsid w:val="00110C22"/>
    <w:rsid w:val="001136CD"/>
    <w:rsid w:val="00121425"/>
    <w:rsid w:val="0012489C"/>
    <w:rsid w:val="00126461"/>
    <w:rsid w:val="00126D4A"/>
    <w:rsid w:val="00134F30"/>
    <w:rsid w:val="001452B9"/>
    <w:rsid w:val="00153477"/>
    <w:rsid w:val="001555DB"/>
    <w:rsid w:val="001601FA"/>
    <w:rsid w:val="001619DE"/>
    <w:rsid w:val="0016323E"/>
    <w:rsid w:val="00174E25"/>
    <w:rsid w:val="00176ADD"/>
    <w:rsid w:val="00186F7F"/>
    <w:rsid w:val="00192812"/>
    <w:rsid w:val="001A0C1A"/>
    <w:rsid w:val="001A1D5F"/>
    <w:rsid w:val="001B007C"/>
    <w:rsid w:val="001B3B57"/>
    <w:rsid w:val="001D3B41"/>
    <w:rsid w:val="001D514E"/>
    <w:rsid w:val="001E0B84"/>
    <w:rsid w:val="001E1205"/>
    <w:rsid w:val="001E690A"/>
    <w:rsid w:val="001F2F61"/>
    <w:rsid w:val="001F3C6A"/>
    <w:rsid w:val="00216BE3"/>
    <w:rsid w:val="00216DE7"/>
    <w:rsid w:val="002171DE"/>
    <w:rsid w:val="002218F4"/>
    <w:rsid w:val="0023571C"/>
    <w:rsid w:val="00237AEB"/>
    <w:rsid w:val="0024414D"/>
    <w:rsid w:val="00253AE3"/>
    <w:rsid w:val="002568FF"/>
    <w:rsid w:val="0025742B"/>
    <w:rsid w:val="00270BA3"/>
    <w:rsid w:val="00275EAC"/>
    <w:rsid w:val="00276616"/>
    <w:rsid w:val="00277DAC"/>
    <w:rsid w:val="002800B3"/>
    <w:rsid w:val="00286E98"/>
    <w:rsid w:val="00295ADC"/>
    <w:rsid w:val="002A00A7"/>
    <w:rsid w:val="002A105A"/>
    <w:rsid w:val="002A1440"/>
    <w:rsid w:val="002A7D05"/>
    <w:rsid w:val="002B1A55"/>
    <w:rsid w:val="002C4167"/>
    <w:rsid w:val="002E27E2"/>
    <w:rsid w:val="002E326D"/>
    <w:rsid w:val="002E7918"/>
    <w:rsid w:val="002F2D9E"/>
    <w:rsid w:val="002F5043"/>
    <w:rsid w:val="00301857"/>
    <w:rsid w:val="0031429E"/>
    <w:rsid w:val="0031449D"/>
    <w:rsid w:val="00326A86"/>
    <w:rsid w:val="0034658C"/>
    <w:rsid w:val="00346E94"/>
    <w:rsid w:val="003548B9"/>
    <w:rsid w:val="00361AEA"/>
    <w:rsid w:val="00362503"/>
    <w:rsid w:val="00380146"/>
    <w:rsid w:val="003824DD"/>
    <w:rsid w:val="003A55DF"/>
    <w:rsid w:val="003A7C5E"/>
    <w:rsid w:val="003B180B"/>
    <w:rsid w:val="003C1D7A"/>
    <w:rsid w:val="003C3A78"/>
    <w:rsid w:val="003D1BE5"/>
    <w:rsid w:val="003D2281"/>
    <w:rsid w:val="003D6FCD"/>
    <w:rsid w:val="003E21DF"/>
    <w:rsid w:val="003E6170"/>
    <w:rsid w:val="003E709E"/>
    <w:rsid w:val="003F128D"/>
    <w:rsid w:val="003F7BCB"/>
    <w:rsid w:val="00405B16"/>
    <w:rsid w:val="00406A77"/>
    <w:rsid w:val="004106F0"/>
    <w:rsid w:val="0043074C"/>
    <w:rsid w:val="00433FF8"/>
    <w:rsid w:val="004357F5"/>
    <w:rsid w:val="004628D9"/>
    <w:rsid w:val="004667FB"/>
    <w:rsid w:val="00476B67"/>
    <w:rsid w:val="004913A5"/>
    <w:rsid w:val="004922D5"/>
    <w:rsid w:val="00493EAD"/>
    <w:rsid w:val="004B006B"/>
    <w:rsid w:val="004B1EE2"/>
    <w:rsid w:val="004B5763"/>
    <w:rsid w:val="004C3DF7"/>
    <w:rsid w:val="004C4DDB"/>
    <w:rsid w:val="004F1368"/>
    <w:rsid w:val="005001B3"/>
    <w:rsid w:val="00502442"/>
    <w:rsid w:val="00504494"/>
    <w:rsid w:val="0052766D"/>
    <w:rsid w:val="00527676"/>
    <w:rsid w:val="00545F55"/>
    <w:rsid w:val="00556DFB"/>
    <w:rsid w:val="00560FFF"/>
    <w:rsid w:val="005622B9"/>
    <w:rsid w:val="00564020"/>
    <w:rsid w:val="00570BB3"/>
    <w:rsid w:val="005802EE"/>
    <w:rsid w:val="005905DD"/>
    <w:rsid w:val="005A0090"/>
    <w:rsid w:val="005A4E29"/>
    <w:rsid w:val="005A6C22"/>
    <w:rsid w:val="005B301B"/>
    <w:rsid w:val="005B30D2"/>
    <w:rsid w:val="005B7FEC"/>
    <w:rsid w:val="005C3091"/>
    <w:rsid w:val="005E0104"/>
    <w:rsid w:val="005E5759"/>
    <w:rsid w:val="005E6CB9"/>
    <w:rsid w:val="005E7597"/>
    <w:rsid w:val="005F200E"/>
    <w:rsid w:val="0060167C"/>
    <w:rsid w:val="00623F13"/>
    <w:rsid w:val="00626253"/>
    <w:rsid w:val="006267A6"/>
    <w:rsid w:val="00631085"/>
    <w:rsid w:val="0063291D"/>
    <w:rsid w:val="00636501"/>
    <w:rsid w:val="00640A6B"/>
    <w:rsid w:val="0066039F"/>
    <w:rsid w:val="00662B73"/>
    <w:rsid w:val="00663BB2"/>
    <w:rsid w:val="00687E27"/>
    <w:rsid w:val="006923D6"/>
    <w:rsid w:val="006A4614"/>
    <w:rsid w:val="006D3599"/>
    <w:rsid w:val="006E30FE"/>
    <w:rsid w:val="006E45B5"/>
    <w:rsid w:val="006E694D"/>
    <w:rsid w:val="00700CBF"/>
    <w:rsid w:val="00711522"/>
    <w:rsid w:val="00714F56"/>
    <w:rsid w:val="007240BF"/>
    <w:rsid w:val="0073336A"/>
    <w:rsid w:val="00736658"/>
    <w:rsid w:val="00751A9F"/>
    <w:rsid w:val="00757C29"/>
    <w:rsid w:val="00793F0A"/>
    <w:rsid w:val="007955B4"/>
    <w:rsid w:val="00796D94"/>
    <w:rsid w:val="00797607"/>
    <w:rsid w:val="007B3F35"/>
    <w:rsid w:val="007B6BFF"/>
    <w:rsid w:val="007C2199"/>
    <w:rsid w:val="007C2BE5"/>
    <w:rsid w:val="007C3256"/>
    <w:rsid w:val="007D3AE2"/>
    <w:rsid w:val="007D5C3E"/>
    <w:rsid w:val="007E45CC"/>
    <w:rsid w:val="007E79D8"/>
    <w:rsid w:val="007E7EF4"/>
    <w:rsid w:val="007F5015"/>
    <w:rsid w:val="007F5A3A"/>
    <w:rsid w:val="00800305"/>
    <w:rsid w:val="00812129"/>
    <w:rsid w:val="008262C7"/>
    <w:rsid w:val="00830FBF"/>
    <w:rsid w:val="00833E3E"/>
    <w:rsid w:val="00841F21"/>
    <w:rsid w:val="00856F03"/>
    <w:rsid w:val="008632C9"/>
    <w:rsid w:val="00863559"/>
    <w:rsid w:val="00880A91"/>
    <w:rsid w:val="00893755"/>
    <w:rsid w:val="008976F4"/>
    <w:rsid w:val="008A3D0F"/>
    <w:rsid w:val="008A7EBA"/>
    <w:rsid w:val="008B0A0F"/>
    <w:rsid w:val="008D0573"/>
    <w:rsid w:val="008D1806"/>
    <w:rsid w:val="008D1A60"/>
    <w:rsid w:val="008D21AE"/>
    <w:rsid w:val="008D56DB"/>
    <w:rsid w:val="008E4CCC"/>
    <w:rsid w:val="0090224A"/>
    <w:rsid w:val="00903DB7"/>
    <w:rsid w:val="00904A00"/>
    <w:rsid w:val="00906833"/>
    <w:rsid w:val="00906A90"/>
    <w:rsid w:val="0091569A"/>
    <w:rsid w:val="00923187"/>
    <w:rsid w:val="0092707D"/>
    <w:rsid w:val="00927F30"/>
    <w:rsid w:val="00930E78"/>
    <w:rsid w:val="00932E0F"/>
    <w:rsid w:val="0094184E"/>
    <w:rsid w:val="009462E1"/>
    <w:rsid w:val="009508BA"/>
    <w:rsid w:val="00952CE6"/>
    <w:rsid w:val="009565C2"/>
    <w:rsid w:val="00957922"/>
    <w:rsid w:val="0096003B"/>
    <w:rsid w:val="00960482"/>
    <w:rsid w:val="009606D3"/>
    <w:rsid w:val="00963F43"/>
    <w:rsid w:val="00985C7E"/>
    <w:rsid w:val="00987FE3"/>
    <w:rsid w:val="009A06B6"/>
    <w:rsid w:val="009C28EF"/>
    <w:rsid w:val="009C3A4A"/>
    <w:rsid w:val="009D3340"/>
    <w:rsid w:val="009D3457"/>
    <w:rsid w:val="009F27A2"/>
    <w:rsid w:val="00A00987"/>
    <w:rsid w:val="00A043B2"/>
    <w:rsid w:val="00A04B82"/>
    <w:rsid w:val="00A068FD"/>
    <w:rsid w:val="00A260A8"/>
    <w:rsid w:val="00A42BEC"/>
    <w:rsid w:val="00A4417B"/>
    <w:rsid w:val="00A62A8C"/>
    <w:rsid w:val="00A64FA6"/>
    <w:rsid w:val="00A83B3A"/>
    <w:rsid w:val="00AB233B"/>
    <w:rsid w:val="00AC1961"/>
    <w:rsid w:val="00AC3931"/>
    <w:rsid w:val="00B12394"/>
    <w:rsid w:val="00B1553D"/>
    <w:rsid w:val="00B22FB7"/>
    <w:rsid w:val="00B35E03"/>
    <w:rsid w:val="00B45AE1"/>
    <w:rsid w:val="00B4603D"/>
    <w:rsid w:val="00B46220"/>
    <w:rsid w:val="00B568F9"/>
    <w:rsid w:val="00B56FFE"/>
    <w:rsid w:val="00B61F7E"/>
    <w:rsid w:val="00B639E8"/>
    <w:rsid w:val="00B64909"/>
    <w:rsid w:val="00B6560D"/>
    <w:rsid w:val="00B65D23"/>
    <w:rsid w:val="00B71753"/>
    <w:rsid w:val="00B738EE"/>
    <w:rsid w:val="00B73D8F"/>
    <w:rsid w:val="00B77CF3"/>
    <w:rsid w:val="00B91E7D"/>
    <w:rsid w:val="00BA2C8D"/>
    <w:rsid w:val="00BA56DF"/>
    <w:rsid w:val="00BB07C0"/>
    <w:rsid w:val="00BB7223"/>
    <w:rsid w:val="00BC3C7C"/>
    <w:rsid w:val="00BC51A0"/>
    <w:rsid w:val="00BD024E"/>
    <w:rsid w:val="00BD1B0B"/>
    <w:rsid w:val="00BE4B0D"/>
    <w:rsid w:val="00BE670F"/>
    <w:rsid w:val="00BE7FBE"/>
    <w:rsid w:val="00C046A5"/>
    <w:rsid w:val="00C10F68"/>
    <w:rsid w:val="00C15BD1"/>
    <w:rsid w:val="00C27E26"/>
    <w:rsid w:val="00C37040"/>
    <w:rsid w:val="00C4089D"/>
    <w:rsid w:val="00C6106A"/>
    <w:rsid w:val="00C64105"/>
    <w:rsid w:val="00C769F5"/>
    <w:rsid w:val="00C8363F"/>
    <w:rsid w:val="00C86752"/>
    <w:rsid w:val="00C928F6"/>
    <w:rsid w:val="00C9424D"/>
    <w:rsid w:val="00CA0509"/>
    <w:rsid w:val="00CA107F"/>
    <w:rsid w:val="00CB2E97"/>
    <w:rsid w:val="00CD0784"/>
    <w:rsid w:val="00CD1044"/>
    <w:rsid w:val="00CE0A9C"/>
    <w:rsid w:val="00CF32A7"/>
    <w:rsid w:val="00CF367C"/>
    <w:rsid w:val="00CF406B"/>
    <w:rsid w:val="00D01F91"/>
    <w:rsid w:val="00D0311D"/>
    <w:rsid w:val="00D148B9"/>
    <w:rsid w:val="00D2330A"/>
    <w:rsid w:val="00D271E6"/>
    <w:rsid w:val="00D277C9"/>
    <w:rsid w:val="00D27834"/>
    <w:rsid w:val="00D3791D"/>
    <w:rsid w:val="00D416A3"/>
    <w:rsid w:val="00D614D4"/>
    <w:rsid w:val="00D72BA3"/>
    <w:rsid w:val="00D7677C"/>
    <w:rsid w:val="00D773E1"/>
    <w:rsid w:val="00D951C0"/>
    <w:rsid w:val="00DA25E7"/>
    <w:rsid w:val="00DA4339"/>
    <w:rsid w:val="00DB6EA5"/>
    <w:rsid w:val="00DC0CCF"/>
    <w:rsid w:val="00DC3E1B"/>
    <w:rsid w:val="00DD1396"/>
    <w:rsid w:val="00DD545E"/>
    <w:rsid w:val="00DE4639"/>
    <w:rsid w:val="00DE6A38"/>
    <w:rsid w:val="00E02094"/>
    <w:rsid w:val="00E14B72"/>
    <w:rsid w:val="00E15D6B"/>
    <w:rsid w:val="00E25227"/>
    <w:rsid w:val="00E41636"/>
    <w:rsid w:val="00E43769"/>
    <w:rsid w:val="00E51AD2"/>
    <w:rsid w:val="00E527AC"/>
    <w:rsid w:val="00E663F0"/>
    <w:rsid w:val="00E66901"/>
    <w:rsid w:val="00E675B5"/>
    <w:rsid w:val="00E71745"/>
    <w:rsid w:val="00E75D8F"/>
    <w:rsid w:val="00E9513F"/>
    <w:rsid w:val="00EC1653"/>
    <w:rsid w:val="00EC3A2D"/>
    <w:rsid w:val="00ED59B0"/>
    <w:rsid w:val="00EE1C0D"/>
    <w:rsid w:val="00EE2B78"/>
    <w:rsid w:val="00EE3EB3"/>
    <w:rsid w:val="00EE6B61"/>
    <w:rsid w:val="00EF1556"/>
    <w:rsid w:val="00EF36FB"/>
    <w:rsid w:val="00EF5F89"/>
    <w:rsid w:val="00F32061"/>
    <w:rsid w:val="00F327C8"/>
    <w:rsid w:val="00F35D5E"/>
    <w:rsid w:val="00F36D9B"/>
    <w:rsid w:val="00F51EDF"/>
    <w:rsid w:val="00F6027F"/>
    <w:rsid w:val="00F62D1C"/>
    <w:rsid w:val="00F75949"/>
    <w:rsid w:val="00F75C2B"/>
    <w:rsid w:val="00F76766"/>
    <w:rsid w:val="00F82D3E"/>
    <w:rsid w:val="00F8790A"/>
    <w:rsid w:val="00FA0CE8"/>
    <w:rsid w:val="00FA28BF"/>
    <w:rsid w:val="00FC3A0F"/>
    <w:rsid w:val="00FC52CE"/>
    <w:rsid w:val="00FC5C78"/>
    <w:rsid w:val="00FD08FA"/>
    <w:rsid w:val="00FD6272"/>
    <w:rsid w:val="00FD7BCC"/>
    <w:rsid w:val="00FF72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47A4BD"/>
  <w15:docId w15:val="{601B86F7-7F98-4C98-B53B-9C25B635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imes New Roman" w:hAnsi="Garamond" w:cs="Times New Roman"/>
        <w:sz w:val="24"/>
        <w:szCs w:val="24"/>
        <w:lang w:val="da-DK" w:eastAsia="da-DK" w:bidi="ar-SA"/>
      </w:rPr>
    </w:rPrDefault>
    <w:pPrDefault>
      <w:pPr>
        <w:spacing w:after="280" w:line="280" w:lineRule="atLeas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99"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2B"/>
    <w:pPr>
      <w:spacing w:after="0" w:line="312" w:lineRule="auto"/>
      <w:jc w:val="both"/>
    </w:pPr>
    <w:rPr>
      <w:rFonts w:ascii="Century Schoolbook" w:eastAsiaTheme="minorHAnsi" w:hAnsi="Century Schoolbook" w:cs="Verdana"/>
      <w:sz w:val="20"/>
      <w:szCs w:val="20"/>
      <w:lang w:eastAsia="en-US"/>
    </w:rPr>
  </w:style>
  <w:style w:type="paragraph" w:styleId="Overskrift1">
    <w:name w:val="heading 1"/>
    <w:basedOn w:val="Normal"/>
    <w:next w:val="Normal"/>
    <w:uiPriority w:val="1"/>
    <w:qFormat/>
    <w:rsid w:val="001619DE"/>
    <w:pPr>
      <w:keepNext/>
      <w:suppressAutoHyphens/>
      <w:spacing w:before="280" w:line="320" w:lineRule="atLeast"/>
      <w:contextualSpacing/>
      <w:outlineLvl w:val="0"/>
    </w:pPr>
    <w:rPr>
      <w:rFonts w:ascii="Arial" w:hAnsi="Arial" w:cs="Arial"/>
      <w:bCs/>
      <w:sz w:val="26"/>
      <w:szCs w:val="32"/>
    </w:rPr>
  </w:style>
  <w:style w:type="paragraph" w:styleId="Overskrift2">
    <w:name w:val="heading 2"/>
    <w:basedOn w:val="Normal"/>
    <w:next w:val="Normal"/>
    <w:uiPriority w:val="1"/>
    <w:qFormat/>
    <w:rsid w:val="001619DE"/>
    <w:pPr>
      <w:keepNext/>
      <w:suppressAutoHyphens/>
      <w:spacing w:before="280"/>
      <w:contextualSpacing/>
      <w:outlineLvl w:val="1"/>
    </w:pPr>
    <w:rPr>
      <w:rFonts w:ascii="Arial" w:hAnsi="Arial" w:cs="Arial"/>
      <w:b/>
      <w:bCs/>
      <w:iCs/>
      <w:szCs w:val="28"/>
    </w:rPr>
  </w:style>
  <w:style w:type="paragraph" w:styleId="Overskrift3">
    <w:name w:val="heading 3"/>
    <w:basedOn w:val="Normal"/>
    <w:next w:val="Normal"/>
    <w:uiPriority w:val="1"/>
    <w:qFormat/>
    <w:rsid w:val="001619DE"/>
    <w:pPr>
      <w:keepNext/>
      <w:suppressAutoHyphens/>
      <w:spacing w:before="280"/>
      <w:contextualSpacing/>
      <w:outlineLvl w:val="2"/>
    </w:pPr>
    <w:rPr>
      <w:rFonts w:cs="Arial"/>
      <w:bCs/>
      <w:i/>
      <w:szCs w:val="26"/>
    </w:rPr>
  </w:style>
  <w:style w:type="paragraph" w:styleId="Overskrift4">
    <w:name w:val="heading 4"/>
    <w:basedOn w:val="Normal"/>
    <w:next w:val="Normal"/>
    <w:uiPriority w:val="1"/>
    <w:qFormat/>
    <w:rsid w:val="001619DE"/>
    <w:pPr>
      <w:keepNext/>
      <w:spacing w:before="280"/>
      <w:contextualSpacing/>
      <w:outlineLvl w:val="3"/>
    </w:pPr>
    <w:rPr>
      <w:b/>
      <w:bCs/>
      <w:szCs w:val="28"/>
    </w:rPr>
  </w:style>
  <w:style w:type="paragraph" w:styleId="Overskrift5">
    <w:name w:val="heading 5"/>
    <w:basedOn w:val="Normal"/>
    <w:next w:val="Normal"/>
    <w:uiPriority w:val="1"/>
    <w:semiHidden/>
    <w:qFormat/>
    <w:rsid w:val="00545F55"/>
    <w:pPr>
      <w:outlineLvl w:val="4"/>
    </w:pPr>
    <w:rPr>
      <w:b/>
      <w:bCs/>
      <w:iCs/>
      <w:szCs w:val="26"/>
    </w:rPr>
  </w:style>
  <w:style w:type="paragraph" w:styleId="Overskrift6">
    <w:name w:val="heading 6"/>
    <w:basedOn w:val="Normal"/>
    <w:next w:val="Normal"/>
    <w:uiPriority w:val="1"/>
    <w:semiHidden/>
    <w:qFormat/>
    <w:rsid w:val="005802EE"/>
    <w:pPr>
      <w:outlineLvl w:val="5"/>
    </w:pPr>
    <w:rPr>
      <w:b/>
      <w:bCs/>
      <w:szCs w:val="22"/>
    </w:rPr>
  </w:style>
  <w:style w:type="paragraph" w:styleId="Overskrift7">
    <w:name w:val="heading 7"/>
    <w:basedOn w:val="Normal"/>
    <w:next w:val="Normal"/>
    <w:uiPriority w:val="1"/>
    <w:semiHidden/>
    <w:qFormat/>
    <w:rsid w:val="005802EE"/>
    <w:pPr>
      <w:outlineLvl w:val="6"/>
    </w:pPr>
    <w:rPr>
      <w:b/>
    </w:rPr>
  </w:style>
  <w:style w:type="paragraph" w:styleId="Overskrift8">
    <w:name w:val="heading 8"/>
    <w:basedOn w:val="Normal"/>
    <w:next w:val="Normal"/>
    <w:uiPriority w:val="1"/>
    <w:semiHidden/>
    <w:qFormat/>
    <w:rsid w:val="005802EE"/>
    <w:pPr>
      <w:outlineLvl w:val="7"/>
    </w:pPr>
    <w:rPr>
      <w:b/>
      <w:iCs/>
    </w:rPr>
  </w:style>
  <w:style w:type="paragraph" w:styleId="Overskrift9">
    <w:name w:val="heading 9"/>
    <w:basedOn w:val="Normal"/>
    <w:next w:val="Normal"/>
    <w:uiPriority w:val="1"/>
    <w:semiHidden/>
    <w:qFormat/>
    <w:rsid w:val="005802EE"/>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semiHidden/>
    <w:rsid w:val="005802EE"/>
    <w:pPr>
      <w:numPr>
        <w:numId w:val="1"/>
      </w:numPr>
    </w:pPr>
  </w:style>
  <w:style w:type="numbering" w:styleId="1ai">
    <w:name w:val="Outline List 1"/>
    <w:basedOn w:val="Ingenoversigt"/>
    <w:semiHidden/>
    <w:rsid w:val="005802EE"/>
    <w:pPr>
      <w:numPr>
        <w:numId w:val="2"/>
      </w:numPr>
    </w:pPr>
  </w:style>
  <w:style w:type="numbering" w:styleId="ArtikelSektion">
    <w:name w:val="Outline List 3"/>
    <w:basedOn w:val="Ingenoversigt"/>
    <w:semiHidden/>
    <w:rsid w:val="005802EE"/>
    <w:pPr>
      <w:numPr>
        <w:numId w:val="3"/>
      </w:numPr>
    </w:pPr>
  </w:style>
  <w:style w:type="paragraph" w:styleId="Bloktekst">
    <w:name w:val="Block Text"/>
    <w:basedOn w:val="Normal"/>
    <w:uiPriority w:val="99"/>
    <w:semiHidden/>
    <w:rsid w:val="005802EE"/>
    <w:pPr>
      <w:spacing w:after="120"/>
      <w:ind w:left="1440" w:right="1440"/>
    </w:pPr>
  </w:style>
  <w:style w:type="paragraph" w:styleId="Brdtekst">
    <w:name w:val="Body Text"/>
    <w:basedOn w:val="Normal"/>
    <w:uiPriority w:val="99"/>
    <w:semiHidden/>
    <w:rsid w:val="005802EE"/>
    <w:pPr>
      <w:spacing w:after="120"/>
    </w:pPr>
  </w:style>
  <w:style w:type="paragraph" w:styleId="Brdtekst2">
    <w:name w:val="Body Text 2"/>
    <w:basedOn w:val="Normal"/>
    <w:uiPriority w:val="99"/>
    <w:semiHidden/>
    <w:rsid w:val="005802EE"/>
    <w:pPr>
      <w:spacing w:after="120" w:line="480" w:lineRule="auto"/>
    </w:pPr>
  </w:style>
  <w:style w:type="paragraph" w:styleId="Brdtekst3">
    <w:name w:val="Body Text 3"/>
    <w:basedOn w:val="Normal"/>
    <w:uiPriority w:val="99"/>
    <w:semiHidden/>
    <w:rsid w:val="005802EE"/>
    <w:pPr>
      <w:spacing w:after="120"/>
    </w:pPr>
    <w:rPr>
      <w:sz w:val="16"/>
      <w:szCs w:val="16"/>
    </w:rPr>
  </w:style>
  <w:style w:type="paragraph" w:styleId="Brdtekst-frstelinjeindrykning1">
    <w:name w:val="Body Text First Indent"/>
    <w:basedOn w:val="Brdtekst"/>
    <w:uiPriority w:val="99"/>
    <w:semiHidden/>
    <w:rsid w:val="005802EE"/>
    <w:pPr>
      <w:ind w:firstLine="210"/>
    </w:pPr>
  </w:style>
  <w:style w:type="paragraph" w:styleId="Brdtekstindrykning">
    <w:name w:val="Body Text Indent"/>
    <w:basedOn w:val="Normal"/>
    <w:uiPriority w:val="99"/>
    <w:semiHidden/>
    <w:rsid w:val="005802EE"/>
    <w:pPr>
      <w:spacing w:after="120"/>
      <w:ind w:left="283"/>
    </w:pPr>
  </w:style>
  <w:style w:type="paragraph" w:styleId="Brdtekst-frstelinjeindrykning2">
    <w:name w:val="Body Text First Indent 2"/>
    <w:basedOn w:val="Brdtekstindrykning"/>
    <w:uiPriority w:val="99"/>
    <w:semiHidden/>
    <w:rsid w:val="005802EE"/>
    <w:pPr>
      <w:ind w:firstLine="210"/>
    </w:pPr>
  </w:style>
  <w:style w:type="paragraph" w:styleId="Brdtekstindrykning2">
    <w:name w:val="Body Text Indent 2"/>
    <w:basedOn w:val="Normal"/>
    <w:uiPriority w:val="99"/>
    <w:semiHidden/>
    <w:rsid w:val="005802EE"/>
    <w:pPr>
      <w:spacing w:after="120" w:line="480" w:lineRule="auto"/>
      <w:ind w:left="283"/>
    </w:pPr>
  </w:style>
  <w:style w:type="paragraph" w:styleId="Brdtekstindrykning3">
    <w:name w:val="Body Text Indent 3"/>
    <w:basedOn w:val="Normal"/>
    <w:uiPriority w:val="99"/>
    <w:semiHidden/>
    <w:rsid w:val="005802EE"/>
    <w:pPr>
      <w:spacing w:after="120"/>
      <w:ind w:left="283"/>
    </w:pPr>
    <w:rPr>
      <w:sz w:val="16"/>
      <w:szCs w:val="16"/>
    </w:rPr>
  </w:style>
  <w:style w:type="paragraph" w:styleId="Billedtekst">
    <w:name w:val="caption"/>
    <w:basedOn w:val="Normal"/>
    <w:next w:val="Normal"/>
    <w:uiPriority w:val="3"/>
    <w:qFormat/>
    <w:rsid w:val="000E5196"/>
    <w:pPr>
      <w:keepNext/>
      <w:spacing w:before="170" w:line="230" w:lineRule="atLeast"/>
      <w:ind w:left="227" w:right="227"/>
      <w:contextualSpacing/>
    </w:pPr>
    <w:rPr>
      <w:rFonts w:ascii="Arial" w:hAnsi="Arial"/>
      <w:b/>
      <w:bCs/>
      <w:color w:val="031D5C"/>
      <w:sz w:val="15"/>
    </w:rPr>
  </w:style>
  <w:style w:type="paragraph" w:styleId="Sluthilsen">
    <w:name w:val="Closing"/>
    <w:basedOn w:val="Normal"/>
    <w:uiPriority w:val="99"/>
    <w:semiHidden/>
    <w:rsid w:val="005802EE"/>
    <w:pPr>
      <w:ind w:left="4252"/>
    </w:pPr>
  </w:style>
  <w:style w:type="paragraph" w:styleId="Dato">
    <w:name w:val="Date"/>
    <w:basedOn w:val="Normal"/>
    <w:next w:val="Normal"/>
    <w:uiPriority w:val="99"/>
    <w:semiHidden/>
    <w:rsid w:val="005802EE"/>
  </w:style>
  <w:style w:type="paragraph" w:styleId="Mailsignatur">
    <w:name w:val="E-mail Signature"/>
    <w:basedOn w:val="Normal"/>
    <w:uiPriority w:val="99"/>
    <w:semiHidden/>
    <w:rsid w:val="005802EE"/>
  </w:style>
  <w:style w:type="character" w:styleId="Fremhv">
    <w:name w:val="Emphasis"/>
    <w:basedOn w:val="Standardskrifttypeiafsnit"/>
    <w:uiPriority w:val="99"/>
    <w:semiHidden/>
    <w:qFormat/>
    <w:rsid w:val="005802EE"/>
    <w:rPr>
      <w:i/>
      <w:iCs/>
    </w:rPr>
  </w:style>
  <w:style w:type="character" w:styleId="Slutnotehenvisning">
    <w:name w:val="endnote reference"/>
    <w:basedOn w:val="Standardskrifttypeiafsnit"/>
    <w:uiPriority w:val="99"/>
    <w:semiHidden/>
    <w:rsid w:val="008B0A0F"/>
    <w:rPr>
      <w:vertAlign w:val="superscript"/>
    </w:rPr>
  </w:style>
  <w:style w:type="paragraph" w:styleId="Slutnotetekst">
    <w:name w:val="endnote text"/>
    <w:basedOn w:val="Normal"/>
    <w:uiPriority w:val="99"/>
    <w:semiHidden/>
    <w:rsid w:val="00F36D9B"/>
    <w:pPr>
      <w:spacing w:line="240" w:lineRule="auto"/>
    </w:pPr>
    <w:rPr>
      <w:sz w:val="18"/>
    </w:rPr>
  </w:style>
  <w:style w:type="paragraph" w:styleId="Modtageradresse">
    <w:name w:val="envelope address"/>
    <w:basedOn w:val="Normal"/>
    <w:uiPriority w:val="99"/>
    <w:semiHidden/>
    <w:rsid w:val="005802EE"/>
    <w:pPr>
      <w:framePr w:w="7920" w:h="1980" w:hRule="exact" w:hSpace="141" w:wrap="auto" w:hAnchor="page" w:xAlign="center" w:yAlign="bottom"/>
      <w:ind w:left="2880"/>
    </w:pPr>
    <w:rPr>
      <w:rFonts w:ascii="Arial" w:hAnsi="Arial" w:cs="Arial"/>
    </w:rPr>
  </w:style>
  <w:style w:type="paragraph" w:styleId="Afsenderadresse">
    <w:name w:val="envelope return"/>
    <w:basedOn w:val="Normal"/>
    <w:uiPriority w:val="99"/>
    <w:semiHidden/>
    <w:rsid w:val="005802EE"/>
    <w:rPr>
      <w:rFonts w:ascii="Arial" w:hAnsi="Arial" w:cs="Arial"/>
    </w:rPr>
  </w:style>
  <w:style w:type="character" w:styleId="Fodnotehenvisning">
    <w:name w:val="footnote reference"/>
    <w:basedOn w:val="Standardskrifttypeiafsnit"/>
    <w:uiPriority w:val="99"/>
    <w:semiHidden/>
    <w:rsid w:val="008B0A0F"/>
    <w:rPr>
      <w:vertAlign w:val="superscript"/>
    </w:rPr>
  </w:style>
  <w:style w:type="paragraph" w:styleId="Fodnotetekst">
    <w:name w:val="footnote text"/>
    <w:basedOn w:val="Normal"/>
    <w:uiPriority w:val="99"/>
    <w:semiHidden/>
    <w:rsid w:val="00F36D9B"/>
    <w:pPr>
      <w:spacing w:line="240" w:lineRule="auto"/>
    </w:pPr>
    <w:rPr>
      <w:sz w:val="18"/>
    </w:rPr>
  </w:style>
  <w:style w:type="character" w:styleId="HTML-akronym">
    <w:name w:val="HTML Acronym"/>
    <w:basedOn w:val="Standardskrifttypeiafsnit"/>
    <w:uiPriority w:val="99"/>
    <w:semiHidden/>
    <w:rsid w:val="005802EE"/>
  </w:style>
  <w:style w:type="paragraph" w:styleId="HTML-adresse">
    <w:name w:val="HTML Address"/>
    <w:basedOn w:val="Normal"/>
    <w:uiPriority w:val="99"/>
    <w:semiHidden/>
    <w:rsid w:val="005802EE"/>
    <w:rPr>
      <w:i/>
      <w:iCs/>
    </w:rPr>
  </w:style>
  <w:style w:type="character" w:styleId="HTML-citat">
    <w:name w:val="HTML Cite"/>
    <w:basedOn w:val="Standardskrifttypeiafsnit"/>
    <w:uiPriority w:val="99"/>
    <w:semiHidden/>
    <w:rsid w:val="005802EE"/>
    <w:rPr>
      <w:i/>
      <w:iCs/>
    </w:rPr>
  </w:style>
  <w:style w:type="character" w:styleId="HTML-kode">
    <w:name w:val="HTML Code"/>
    <w:basedOn w:val="Standardskrifttypeiafsnit"/>
    <w:uiPriority w:val="99"/>
    <w:semiHidden/>
    <w:rsid w:val="005802EE"/>
    <w:rPr>
      <w:rFonts w:ascii="Courier New" w:hAnsi="Courier New" w:cs="Courier New"/>
      <w:sz w:val="20"/>
      <w:szCs w:val="20"/>
    </w:rPr>
  </w:style>
  <w:style w:type="character" w:styleId="HTML-definition">
    <w:name w:val="HTML Definition"/>
    <w:basedOn w:val="Standardskrifttypeiafsnit"/>
    <w:uiPriority w:val="99"/>
    <w:semiHidden/>
    <w:rsid w:val="005802EE"/>
    <w:rPr>
      <w:i/>
      <w:iCs/>
    </w:rPr>
  </w:style>
  <w:style w:type="character" w:styleId="HTML-tastatur">
    <w:name w:val="HTML Keyboard"/>
    <w:basedOn w:val="Standardskrifttypeiafsnit"/>
    <w:uiPriority w:val="99"/>
    <w:semiHidden/>
    <w:rsid w:val="005802EE"/>
    <w:rPr>
      <w:rFonts w:ascii="Courier New" w:hAnsi="Courier New" w:cs="Courier New"/>
      <w:sz w:val="20"/>
      <w:szCs w:val="20"/>
    </w:rPr>
  </w:style>
  <w:style w:type="paragraph" w:styleId="FormateretHTML">
    <w:name w:val="HTML Preformatted"/>
    <w:basedOn w:val="Normal"/>
    <w:uiPriority w:val="99"/>
    <w:semiHidden/>
    <w:rsid w:val="005802EE"/>
    <w:rPr>
      <w:rFonts w:ascii="Courier New" w:hAnsi="Courier New" w:cs="Courier New"/>
    </w:rPr>
  </w:style>
  <w:style w:type="character" w:styleId="HTML-eksempel">
    <w:name w:val="HTML Sample"/>
    <w:basedOn w:val="Standardskrifttypeiafsnit"/>
    <w:uiPriority w:val="99"/>
    <w:semiHidden/>
    <w:rsid w:val="005802EE"/>
    <w:rPr>
      <w:rFonts w:ascii="Courier New" w:hAnsi="Courier New" w:cs="Courier New"/>
    </w:rPr>
  </w:style>
  <w:style w:type="character" w:styleId="HTML-skrivemaskine">
    <w:name w:val="HTML Typewriter"/>
    <w:basedOn w:val="Standardskrifttypeiafsnit"/>
    <w:uiPriority w:val="99"/>
    <w:semiHidden/>
    <w:rsid w:val="005802EE"/>
    <w:rPr>
      <w:rFonts w:ascii="Courier New" w:hAnsi="Courier New" w:cs="Courier New"/>
      <w:sz w:val="20"/>
      <w:szCs w:val="20"/>
    </w:rPr>
  </w:style>
  <w:style w:type="character" w:styleId="HTML-variabel">
    <w:name w:val="HTML Variable"/>
    <w:basedOn w:val="Standardskrifttypeiafsnit"/>
    <w:uiPriority w:val="99"/>
    <w:semiHidden/>
    <w:rsid w:val="005802EE"/>
    <w:rPr>
      <w:i/>
      <w:iCs/>
    </w:rPr>
  </w:style>
  <w:style w:type="character" w:styleId="Linjenummer">
    <w:name w:val="line number"/>
    <w:basedOn w:val="Standardskrifttypeiafsnit"/>
    <w:uiPriority w:val="99"/>
    <w:semiHidden/>
    <w:rsid w:val="005802EE"/>
  </w:style>
  <w:style w:type="paragraph" w:styleId="Liste">
    <w:name w:val="List"/>
    <w:basedOn w:val="Normal"/>
    <w:uiPriority w:val="99"/>
    <w:semiHidden/>
    <w:rsid w:val="005802EE"/>
    <w:pPr>
      <w:ind w:left="283" w:hanging="283"/>
    </w:pPr>
  </w:style>
  <w:style w:type="paragraph" w:styleId="Liste2">
    <w:name w:val="List 2"/>
    <w:basedOn w:val="Normal"/>
    <w:uiPriority w:val="99"/>
    <w:semiHidden/>
    <w:rsid w:val="005802EE"/>
    <w:pPr>
      <w:ind w:left="566" w:hanging="283"/>
    </w:pPr>
  </w:style>
  <w:style w:type="paragraph" w:styleId="Liste3">
    <w:name w:val="List 3"/>
    <w:basedOn w:val="Normal"/>
    <w:uiPriority w:val="99"/>
    <w:semiHidden/>
    <w:rsid w:val="005802EE"/>
    <w:pPr>
      <w:ind w:left="849" w:hanging="283"/>
    </w:pPr>
  </w:style>
  <w:style w:type="paragraph" w:styleId="Liste4">
    <w:name w:val="List 4"/>
    <w:basedOn w:val="Normal"/>
    <w:uiPriority w:val="99"/>
    <w:semiHidden/>
    <w:rsid w:val="005802EE"/>
    <w:pPr>
      <w:ind w:left="1132" w:hanging="283"/>
    </w:pPr>
  </w:style>
  <w:style w:type="paragraph" w:styleId="Liste5">
    <w:name w:val="List 5"/>
    <w:basedOn w:val="Normal"/>
    <w:uiPriority w:val="99"/>
    <w:semiHidden/>
    <w:rsid w:val="005802EE"/>
    <w:pPr>
      <w:ind w:left="1415" w:hanging="283"/>
    </w:pPr>
  </w:style>
  <w:style w:type="paragraph" w:styleId="Opstilling-punkttegn">
    <w:name w:val="List Bullet"/>
    <w:basedOn w:val="Normal"/>
    <w:uiPriority w:val="2"/>
    <w:qFormat/>
    <w:rsid w:val="00015A47"/>
    <w:pPr>
      <w:numPr>
        <w:numId w:val="40"/>
      </w:numPr>
    </w:pPr>
  </w:style>
  <w:style w:type="paragraph" w:styleId="Opstilling-punkttegn2">
    <w:name w:val="List Bullet 2"/>
    <w:basedOn w:val="Normal"/>
    <w:uiPriority w:val="99"/>
    <w:semiHidden/>
    <w:rsid w:val="005802EE"/>
    <w:pPr>
      <w:numPr>
        <w:numId w:val="5"/>
      </w:numPr>
    </w:pPr>
  </w:style>
  <w:style w:type="paragraph" w:styleId="Opstilling-punkttegn3">
    <w:name w:val="List Bullet 3"/>
    <w:basedOn w:val="Normal"/>
    <w:uiPriority w:val="99"/>
    <w:semiHidden/>
    <w:rsid w:val="005802EE"/>
    <w:pPr>
      <w:numPr>
        <w:numId w:val="6"/>
      </w:numPr>
    </w:pPr>
  </w:style>
  <w:style w:type="paragraph" w:styleId="Opstilling-punkttegn4">
    <w:name w:val="List Bullet 4"/>
    <w:basedOn w:val="Normal"/>
    <w:uiPriority w:val="99"/>
    <w:semiHidden/>
    <w:rsid w:val="005802EE"/>
    <w:pPr>
      <w:numPr>
        <w:numId w:val="7"/>
      </w:numPr>
    </w:pPr>
  </w:style>
  <w:style w:type="paragraph" w:styleId="Opstilling-punkttegn5">
    <w:name w:val="List Bullet 5"/>
    <w:basedOn w:val="Normal"/>
    <w:uiPriority w:val="99"/>
    <w:semiHidden/>
    <w:rsid w:val="005802EE"/>
    <w:pPr>
      <w:numPr>
        <w:numId w:val="8"/>
      </w:numPr>
    </w:pPr>
  </w:style>
  <w:style w:type="paragraph" w:styleId="Opstilling-forts">
    <w:name w:val="List Continue"/>
    <w:basedOn w:val="Normal"/>
    <w:uiPriority w:val="99"/>
    <w:semiHidden/>
    <w:rsid w:val="005802EE"/>
    <w:pPr>
      <w:spacing w:after="120"/>
      <w:ind w:left="283"/>
    </w:pPr>
  </w:style>
  <w:style w:type="paragraph" w:styleId="Opstilling-forts2">
    <w:name w:val="List Continue 2"/>
    <w:basedOn w:val="Normal"/>
    <w:uiPriority w:val="99"/>
    <w:semiHidden/>
    <w:rsid w:val="005802EE"/>
    <w:pPr>
      <w:spacing w:after="120"/>
      <w:ind w:left="566"/>
    </w:pPr>
  </w:style>
  <w:style w:type="paragraph" w:styleId="Opstilling-forts3">
    <w:name w:val="List Continue 3"/>
    <w:basedOn w:val="Normal"/>
    <w:uiPriority w:val="99"/>
    <w:semiHidden/>
    <w:rsid w:val="005802EE"/>
    <w:pPr>
      <w:spacing w:after="120"/>
      <w:ind w:left="849"/>
    </w:pPr>
  </w:style>
  <w:style w:type="paragraph" w:styleId="Opstilling-forts4">
    <w:name w:val="List Continue 4"/>
    <w:basedOn w:val="Normal"/>
    <w:uiPriority w:val="99"/>
    <w:semiHidden/>
    <w:rsid w:val="005802EE"/>
    <w:pPr>
      <w:spacing w:after="120"/>
      <w:ind w:left="1132"/>
    </w:pPr>
  </w:style>
  <w:style w:type="paragraph" w:styleId="Opstilling-forts5">
    <w:name w:val="List Continue 5"/>
    <w:basedOn w:val="Normal"/>
    <w:uiPriority w:val="99"/>
    <w:semiHidden/>
    <w:rsid w:val="005802EE"/>
    <w:pPr>
      <w:spacing w:after="120"/>
      <w:ind w:left="1415"/>
    </w:pPr>
  </w:style>
  <w:style w:type="paragraph" w:styleId="Opstilling-talellerbogst">
    <w:name w:val="List Number"/>
    <w:basedOn w:val="Normal"/>
    <w:uiPriority w:val="2"/>
    <w:qFormat/>
    <w:rsid w:val="00E43769"/>
    <w:pPr>
      <w:numPr>
        <w:numId w:val="42"/>
      </w:numPr>
    </w:pPr>
  </w:style>
  <w:style w:type="paragraph" w:styleId="Opstilling-talellerbogst2">
    <w:name w:val="List Number 2"/>
    <w:basedOn w:val="Normal"/>
    <w:uiPriority w:val="99"/>
    <w:semiHidden/>
    <w:rsid w:val="005802EE"/>
    <w:pPr>
      <w:numPr>
        <w:numId w:val="10"/>
      </w:numPr>
    </w:pPr>
  </w:style>
  <w:style w:type="paragraph" w:styleId="Opstilling-talellerbogst3">
    <w:name w:val="List Number 3"/>
    <w:basedOn w:val="Normal"/>
    <w:uiPriority w:val="99"/>
    <w:semiHidden/>
    <w:rsid w:val="005802EE"/>
    <w:pPr>
      <w:numPr>
        <w:numId w:val="11"/>
      </w:numPr>
    </w:pPr>
  </w:style>
  <w:style w:type="paragraph" w:styleId="Opstilling-talellerbogst4">
    <w:name w:val="List Number 4"/>
    <w:basedOn w:val="Normal"/>
    <w:uiPriority w:val="99"/>
    <w:semiHidden/>
    <w:rsid w:val="005802EE"/>
    <w:pPr>
      <w:numPr>
        <w:numId w:val="12"/>
      </w:numPr>
    </w:pPr>
  </w:style>
  <w:style w:type="paragraph" w:styleId="Opstilling-talellerbogst5">
    <w:name w:val="List Number 5"/>
    <w:basedOn w:val="Normal"/>
    <w:uiPriority w:val="99"/>
    <w:semiHidden/>
    <w:rsid w:val="005802EE"/>
    <w:pPr>
      <w:numPr>
        <w:numId w:val="13"/>
      </w:numPr>
    </w:pPr>
  </w:style>
  <w:style w:type="paragraph" w:styleId="Brevhoved">
    <w:name w:val="Message Header"/>
    <w:basedOn w:val="Normal"/>
    <w:uiPriority w:val="99"/>
    <w:semiHidden/>
    <w:rsid w:val="005802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semiHidden/>
    <w:rsid w:val="005802EE"/>
    <w:rPr>
      <w:rFonts w:ascii="Times New Roman" w:hAnsi="Times New Roman"/>
    </w:rPr>
  </w:style>
  <w:style w:type="paragraph" w:styleId="Normalindrykning">
    <w:name w:val="Normal Indent"/>
    <w:basedOn w:val="Normal"/>
    <w:uiPriority w:val="99"/>
    <w:semiHidden/>
    <w:rsid w:val="005802EE"/>
    <w:pPr>
      <w:ind w:left="1304"/>
    </w:pPr>
  </w:style>
  <w:style w:type="paragraph" w:styleId="Noteoverskrift">
    <w:name w:val="Note Heading"/>
    <w:basedOn w:val="Normal"/>
    <w:next w:val="Normal"/>
    <w:uiPriority w:val="99"/>
    <w:semiHidden/>
    <w:rsid w:val="005802EE"/>
  </w:style>
  <w:style w:type="paragraph" w:styleId="Almindeligtekst">
    <w:name w:val="Plain Text"/>
    <w:basedOn w:val="Normal"/>
    <w:uiPriority w:val="99"/>
    <w:semiHidden/>
    <w:rsid w:val="005802EE"/>
    <w:rPr>
      <w:rFonts w:ascii="Courier New" w:hAnsi="Courier New" w:cs="Courier New"/>
    </w:rPr>
  </w:style>
  <w:style w:type="paragraph" w:styleId="Starthilsen">
    <w:name w:val="Salutation"/>
    <w:basedOn w:val="Normal"/>
    <w:next w:val="Normal"/>
    <w:uiPriority w:val="99"/>
    <w:semiHidden/>
    <w:rsid w:val="005802EE"/>
  </w:style>
  <w:style w:type="paragraph" w:styleId="Underskrift">
    <w:name w:val="Signature"/>
    <w:basedOn w:val="Normal"/>
    <w:uiPriority w:val="99"/>
    <w:semiHidden/>
    <w:rsid w:val="005802EE"/>
    <w:pPr>
      <w:ind w:left="4252"/>
    </w:pPr>
  </w:style>
  <w:style w:type="character" w:styleId="Strk">
    <w:name w:val="Strong"/>
    <w:basedOn w:val="Standardskrifttypeiafsnit"/>
    <w:uiPriority w:val="99"/>
    <w:semiHidden/>
    <w:qFormat/>
    <w:rsid w:val="005802EE"/>
    <w:rPr>
      <w:b/>
      <w:bCs/>
    </w:rPr>
  </w:style>
  <w:style w:type="paragraph" w:styleId="Undertitel">
    <w:name w:val="Subtitle"/>
    <w:basedOn w:val="Normal"/>
    <w:uiPriority w:val="99"/>
    <w:semiHidden/>
    <w:qFormat/>
    <w:rsid w:val="00CF367C"/>
    <w:pPr>
      <w:spacing w:after="60"/>
      <w:jc w:val="center"/>
    </w:pPr>
    <w:rPr>
      <w:rFonts w:ascii="Arial" w:hAnsi="Arial" w:cs="Arial"/>
    </w:rPr>
  </w:style>
  <w:style w:type="table" w:styleId="Tabel-3D-effekter1">
    <w:name w:val="Table 3D effects 1"/>
    <w:basedOn w:val="Tabel-Normal"/>
    <w:semiHidden/>
    <w:rsid w:val="005802E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5802E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5802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5802E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5802E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5802E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5802E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5802E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5802E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5802E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semiHidden/>
    <w:rsid w:val="005802E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semiHidden/>
    <w:rsid w:val="005802E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semiHidden/>
    <w:rsid w:val="005802E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semiHidden/>
    <w:rsid w:val="005802E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semiHidden/>
    <w:rsid w:val="005802E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5802E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5802E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5802E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5802E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5802E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5802E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5802E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5802E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5802E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5802E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5802E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5802E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5802E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5802E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5802E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5802E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5802E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5802E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5802E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580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5802E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5802E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5802E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link w:val="TitelTegn"/>
    <w:uiPriority w:val="3"/>
    <w:qFormat/>
    <w:rsid w:val="00CF367C"/>
    <w:pPr>
      <w:spacing w:before="240" w:after="60"/>
      <w:jc w:val="center"/>
    </w:pPr>
    <w:rPr>
      <w:rFonts w:ascii="Arial" w:hAnsi="Arial" w:cs="Arial"/>
      <w:b/>
      <w:bCs/>
      <w:kern w:val="28"/>
      <w:sz w:val="32"/>
      <w:szCs w:val="32"/>
    </w:rPr>
  </w:style>
  <w:style w:type="paragraph" w:styleId="Indholdsfortegnelse1">
    <w:name w:val="toc 1"/>
    <w:basedOn w:val="Normal"/>
    <w:next w:val="Normal"/>
    <w:uiPriority w:val="99"/>
    <w:semiHidden/>
    <w:rsid w:val="00570BB3"/>
    <w:pPr>
      <w:tabs>
        <w:tab w:val="right" w:leader="dot" w:pos="7655"/>
      </w:tabs>
      <w:spacing w:before="120"/>
      <w:ind w:right="567"/>
    </w:pPr>
    <w:rPr>
      <w:b/>
    </w:rPr>
  </w:style>
  <w:style w:type="paragraph" w:styleId="Indholdsfortegnelse2">
    <w:name w:val="toc 2"/>
    <w:basedOn w:val="Normal"/>
    <w:next w:val="Normal"/>
    <w:uiPriority w:val="99"/>
    <w:semiHidden/>
    <w:rsid w:val="00DE6A38"/>
    <w:pPr>
      <w:tabs>
        <w:tab w:val="right" w:leader="dot" w:pos="7655"/>
      </w:tabs>
      <w:ind w:left="284" w:right="567"/>
    </w:pPr>
  </w:style>
  <w:style w:type="paragraph" w:styleId="Indholdsfortegnelse3">
    <w:name w:val="toc 3"/>
    <w:basedOn w:val="Normal"/>
    <w:next w:val="Normal"/>
    <w:uiPriority w:val="99"/>
    <w:semiHidden/>
    <w:rsid w:val="00DE6A38"/>
    <w:pPr>
      <w:tabs>
        <w:tab w:val="right" w:leader="dot" w:pos="7655"/>
      </w:tabs>
      <w:ind w:left="567" w:right="567"/>
    </w:pPr>
  </w:style>
  <w:style w:type="paragraph" w:styleId="Indholdsfortegnelse4">
    <w:name w:val="toc 4"/>
    <w:basedOn w:val="Normal"/>
    <w:next w:val="Normal"/>
    <w:uiPriority w:val="99"/>
    <w:semiHidden/>
    <w:rsid w:val="00DE6A38"/>
    <w:pPr>
      <w:tabs>
        <w:tab w:val="right" w:leader="dot" w:pos="7655"/>
      </w:tabs>
      <w:ind w:left="851" w:right="567"/>
    </w:pPr>
  </w:style>
  <w:style w:type="paragraph" w:styleId="Indholdsfortegnelse5">
    <w:name w:val="toc 5"/>
    <w:basedOn w:val="Normal"/>
    <w:next w:val="Normal"/>
    <w:uiPriority w:val="99"/>
    <w:semiHidden/>
    <w:rsid w:val="00863559"/>
    <w:pPr>
      <w:tabs>
        <w:tab w:val="right" w:pos="7655"/>
      </w:tabs>
      <w:ind w:left="1134" w:right="567"/>
    </w:pPr>
  </w:style>
  <w:style w:type="character" w:styleId="BesgtLink">
    <w:name w:val="FollowedHyperlink"/>
    <w:basedOn w:val="Standardskrifttypeiafsnit"/>
    <w:uiPriority w:val="99"/>
    <w:semiHidden/>
    <w:rsid w:val="00EF36FB"/>
    <w:rPr>
      <w:color w:val="800080"/>
      <w:u w:val="single"/>
    </w:rPr>
  </w:style>
  <w:style w:type="paragraph" w:styleId="Sidefod">
    <w:name w:val="footer"/>
    <w:basedOn w:val="Normal"/>
    <w:uiPriority w:val="99"/>
    <w:semiHidden/>
    <w:rsid w:val="00DC0CCF"/>
    <w:pPr>
      <w:tabs>
        <w:tab w:val="center" w:pos="4819"/>
        <w:tab w:val="right" w:pos="9638"/>
      </w:tabs>
      <w:spacing w:line="180" w:lineRule="atLeast"/>
    </w:pPr>
  </w:style>
  <w:style w:type="paragraph" w:styleId="Sidehoved">
    <w:name w:val="header"/>
    <w:basedOn w:val="Normal"/>
    <w:uiPriority w:val="99"/>
    <w:semiHidden/>
    <w:rsid w:val="00DC0CCF"/>
    <w:pPr>
      <w:tabs>
        <w:tab w:val="center" w:pos="4819"/>
        <w:tab w:val="right" w:pos="9638"/>
      </w:tabs>
      <w:spacing w:line="180" w:lineRule="atLeast"/>
    </w:pPr>
  </w:style>
  <w:style w:type="character" w:styleId="Hyperlink">
    <w:name w:val="Hyperlink"/>
    <w:basedOn w:val="Standardskrifttypeiafsnit"/>
    <w:uiPriority w:val="99"/>
    <w:semiHidden/>
    <w:rsid w:val="00EF36FB"/>
    <w:rPr>
      <w:color w:val="0000FF"/>
      <w:u w:val="single"/>
    </w:rPr>
  </w:style>
  <w:style w:type="character" w:styleId="Sidetal">
    <w:name w:val="page number"/>
    <w:basedOn w:val="Standardskrifttypeiafsnit"/>
    <w:uiPriority w:val="99"/>
    <w:semiHidden/>
    <w:rsid w:val="008632C9"/>
    <w:rPr>
      <w:rFonts w:ascii="Garamond" w:hAnsi="Garamond"/>
      <w:sz w:val="24"/>
    </w:rPr>
  </w:style>
  <w:style w:type="paragraph" w:customStyle="1" w:styleId="Normal-Punktliste">
    <w:name w:val="Normal - Punktliste"/>
    <w:basedOn w:val="Normal"/>
    <w:uiPriority w:val="6"/>
    <w:semiHidden/>
    <w:rsid w:val="0034658C"/>
    <w:pPr>
      <w:numPr>
        <w:numId w:val="35"/>
      </w:numPr>
      <w:spacing w:line="230" w:lineRule="atLeast"/>
    </w:pPr>
    <w:rPr>
      <w:rFonts w:ascii="Arial" w:hAnsi="Arial"/>
      <w:sz w:val="17"/>
    </w:rPr>
  </w:style>
  <w:style w:type="paragraph" w:styleId="Indholdsfortegnelse6">
    <w:name w:val="toc 6"/>
    <w:basedOn w:val="Normal"/>
    <w:next w:val="Normal"/>
    <w:uiPriority w:val="99"/>
    <w:semiHidden/>
    <w:rsid w:val="00863559"/>
    <w:pPr>
      <w:tabs>
        <w:tab w:val="right" w:pos="7655"/>
      </w:tabs>
      <w:ind w:left="2268" w:right="567" w:hanging="1134"/>
    </w:pPr>
  </w:style>
  <w:style w:type="paragraph" w:styleId="Indholdsfortegnelse7">
    <w:name w:val="toc 7"/>
    <w:basedOn w:val="Normal"/>
    <w:next w:val="Normal"/>
    <w:uiPriority w:val="99"/>
    <w:semiHidden/>
    <w:rsid w:val="00863559"/>
    <w:pPr>
      <w:tabs>
        <w:tab w:val="right" w:pos="7655"/>
      </w:tabs>
      <w:ind w:left="2268" w:right="567" w:hanging="1134"/>
    </w:pPr>
  </w:style>
  <w:style w:type="paragraph" w:styleId="Indholdsfortegnelse8">
    <w:name w:val="toc 8"/>
    <w:basedOn w:val="Normal"/>
    <w:next w:val="Normal"/>
    <w:uiPriority w:val="99"/>
    <w:semiHidden/>
    <w:rsid w:val="00863559"/>
    <w:pPr>
      <w:tabs>
        <w:tab w:val="right" w:pos="7655"/>
      </w:tabs>
      <w:ind w:left="2268" w:right="567" w:hanging="1134"/>
    </w:pPr>
  </w:style>
  <w:style w:type="paragraph" w:styleId="Indholdsfortegnelse9">
    <w:name w:val="toc 9"/>
    <w:basedOn w:val="Normal"/>
    <w:next w:val="Normal"/>
    <w:uiPriority w:val="99"/>
    <w:semiHidden/>
    <w:rsid w:val="00863559"/>
    <w:pPr>
      <w:tabs>
        <w:tab w:val="right" w:pos="7655"/>
      </w:tabs>
      <w:ind w:left="2268" w:right="567" w:hanging="1134"/>
    </w:pPr>
  </w:style>
  <w:style w:type="paragraph" w:customStyle="1" w:styleId="Normal-Nummerering">
    <w:name w:val="Normal - Nummerering"/>
    <w:basedOn w:val="Normal"/>
    <w:uiPriority w:val="6"/>
    <w:semiHidden/>
    <w:rsid w:val="004357F5"/>
  </w:style>
  <w:style w:type="paragraph" w:customStyle="1" w:styleId="Tabeltekst">
    <w:name w:val="Tabel tekst"/>
    <w:basedOn w:val="Normal"/>
    <w:uiPriority w:val="6"/>
    <w:rsid w:val="00C046A5"/>
    <w:pPr>
      <w:spacing w:line="150" w:lineRule="atLeast"/>
      <w:ind w:right="57"/>
    </w:pPr>
    <w:rPr>
      <w:rFonts w:ascii="Arial" w:hAnsi="Arial"/>
      <w:sz w:val="14"/>
    </w:rPr>
  </w:style>
  <w:style w:type="paragraph" w:customStyle="1" w:styleId="Tabeloverskrift">
    <w:name w:val="Tabel overskrift"/>
    <w:basedOn w:val="Normal"/>
    <w:uiPriority w:val="6"/>
    <w:rsid w:val="00301857"/>
    <w:pPr>
      <w:spacing w:line="150" w:lineRule="atLeast"/>
      <w:ind w:right="57"/>
    </w:pPr>
    <w:rPr>
      <w:rFonts w:ascii="Arial" w:hAnsi="Arial"/>
      <w:b/>
      <w:sz w:val="14"/>
    </w:rPr>
  </w:style>
  <w:style w:type="paragraph" w:customStyle="1" w:styleId="Tabelkolonneoverskrift">
    <w:name w:val="Tabel kolonne overskrift"/>
    <w:basedOn w:val="Normal"/>
    <w:uiPriority w:val="6"/>
    <w:rsid w:val="00301857"/>
    <w:pPr>
      <w:spacing w:line="150" w:lineRule="atLeast"/>
      <w:ind w:right="57"/>
      <w:jc w:val="right"/>
    </w:pPr>
    <w:rPr>
      <w:rFonts w:ascii="Arial" w:hAnsi="Arial"/>
      <w:b/>
      <w:sz w:val="14"/>
    </w:rPr>
  </w:style>
  <w:style w:type="table" w:customStyle="1" w:styleId="Table-Normal">
    <w:name w:val="Table - Normal"/>
    <w:basedOn w:val="Tabel-Normal"/>
    <w:rsid w:val="005905DD"/>
    <w:pPr>
      <w:spacing w:line="220" w:lineRule="atLeast"/>
    </w:pPr>
    <w:rPr>
      <w:rFonts w:ascii="Arial" w:hAnsi="Arial"/>
      <w:sz w:val="15"/>
    </w:rPr>
    <w:tblPr>
      <w:tblStyleRowBandSize w:val="1"/>
      <w:tblStyleColBandSize w:val="1"/>
      <w:tblBorders>
        <w:top w:val="single" w:sz="8" w:space="0" w:color="E4E2D9"/>
        <w:bottom w:val="single" w:sz="8" w:space="0" w:color="E4E2D9"/>
        <w:insideH w:val="single" w:sz="8" w:space="0" w:color="E4E2D9"/>
      </w:tblBorders>
      <w:tblCellMar>
        <w:top w:w="57" w:type="dxa"/>
        <w:left w:w="0" w:type="dxa"/>
        <w:bottom w:w="57" w:type="dxa"/>
        <w:right w:w="0" w:type="dxa"/>
      </w:tblCellMar>
    </w:tblPr>
    <w:tcPr>
      <w:shd w:val="clear" w:color="auto" w:fill="EFF2EA"/>
    </w:tc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Arial" w:hAnsi="Arial"/>
        <w:b/>
        <w:color w:val="auto"/>
        <w:sz w:val="19"/>
      </w:rPr>
      <w:tblPr/>
      <w:tcPr>
        <w:tcBorders>
          <w:insideH w:val="nil"/>
        </w:tcBorders>
      </w:tcPr>
    </w:tblStylePr>
    <w:tblStylePr w:type="firstCol">
      <w:pPr>
        <w:wordWrap/>
        <w:spacing w:line="220" w:lineRule="atLeast"/>
      </w:pPr>
      <w:rPr>
        <w:rFonts w:ascii="Arial" w:hAnsi="Arial"/>
        <w:b w:val="0"/>
        <w:sz w:val="15"/>
      </w:rPr>
    </w:tblStylePr>
  </w:style>
  <w:style w:type="paragraph" w:customStyle="1" w:styleId="Tabeltal">
    <w:name w:val="Tabel tal"/>
    <w:basedOn w:val="Tabeltekst"/>
    <w:uiPriority w:val="6"/>
    <w:rsid w:val="00C046A5"/>
    <w:pPr>
      <w:ind w:left="57"/>
      <w:jc w:val="right"/>
    </w:pPr>
  </w:style>
  <w:style w:type="paragraph" w:customStyle="1" w:styleId="TabeltalTotal">
    <w:name w:val="Tabel tal Total"/>
    <w:basedOn w:val="Tabeltal"/>
    <w:uiPriority w:val="6"/>
    <w:rsid w:val="00301857"/>
    <w:rPr>
      <w:b/>
    </w:rPr>
  </w:style>
  <w:style w:type="paragraph" w:customStyle="1" w:styleId="Template">
    <w:name w:val="Template"/>
    <w:uiPriority w:val="7"/>
    <w:semiHidden/>
    <w:rsid w:val="00FD7BCC"/>
    <w:pPr>
      <w:spacing w:after="0"/>
    </w:pPr>
    <w:rPr>
      <w:noProof/>
      <w:lang w:eastAsia="en-US"/>
    </w:rPr>
  </w:style>
  <w:style w:type="paragraph" w:customStyle="1" w:styleId="Template-Virksomhedsnavn">
    <w:name w:val="Template - Virksomheds navn"/>
    <w:basedOn w:val="Template"/>
    <w:next w:val="Normal"/>
    <w:uiPriority w:val="7"/>
    <w:semiHidden/>
    <w:rsid w:val="00FD7BCC"/>
    <w:pPr>
      <w:spacing w:after="200"/>
    </w:pPr>
  </w:style>
  <w:style w:type="paragraph" w:customStyle="1" w:styleId="Template-Dato">
    <w:name w:val="Template - Dato"/>
    <w:basedOn w:val="Template"/>
    <w:uiPriority w:val="7"/>
    <w:semiHidden/>
    <w:rsid w:val="00FD7BCC"/>
  </w:style>
  <w:style w:type="table" w:styleId="Tabel-Gitter">
    <w:name w:val="Table Grid"/>
    <w:basedOn w:val="Tabel-Normal"/>
    <w:rsid w:val="002171D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Dokumentoverskrift">
    <w:name w:val="Normal - Dokument overskrift"/>
    <w:basedOn w:val="Normal"/>
    <w:uiPriority w:val="6"/>
    <w:semiHidden/>
    <w:rsid w:val="007240BF"/>
    <w:pPr>
      <w:spacing w:line="320" w:lineRule="atLeast"/>
    </w:pPr>
    <w:rPr>
      <w:rFonts w:ascii="Arial" w:hAnsi="Arial"/>
      <w:b/>
      <w:sz w:val="26"/>
    </w:rPr>
  </w:style>
  <w:style w:type="paragraph" w:customStyle="1" w:styleId="Notatkildeangivelse">
    <w:name w:val="Notat/kildeangivelse"/>
    <w:basedOn w:val="Normal"/>
    <w:uiPriority w:val="6"/>
    <w:rsid w:val="00301857"/>
    <w:pPr>
      <w:tabs>
        <w:tab w:val="left" w:pos="737"/>
      </w:tabs>
      <w:spacing w:line="240" w:lineRule="atLeast"/>
    </w:pPr>
  </w:style>
  <w:style w:type="paragraph" w:styleId="Listeoverfigurer">
    <w:name w:val="table of figures"/>
    <w:basedOn w:val="Normal"/>
    <w:next w:val="Normal"/>
    <w:uiPriority w:val="99"/>
    <w:semiHidden/>
    <w:rsid w:val="00BE7FBE"/>
  </w:style>
  <w:style w:type="paragraph" w:customStyle="1" w:styleId="Template-INI">
    <w:name w:val="Template - INI"/>
    <w:basedOn w:val="Normal"/>
    <w:uiPriority w:val="7"/>
    <w:semiHidden/>
    <w:rsid w:val="00FD7BCC"/>
    <w:rPr>
      <w:noProof/>
      <w:lang w:val="en-GB"/>
    </w:rPr>
  </w:style>
  <w:style w:type="paragraph" w:customStyle="1" w:styleId="BoksBillede">
    <w:name w:val="Boks Billede"/>
    <w:uiPriority w:val="5"/>
    <w:rsid w:val="0024414D"/>
    <w:pPr>
      <w:spacing w:after="230" w:line="230" w:lineRule="atLeast"/>
      <w:contextualSpacing/>
    </w:pPr>
    <w:rPr>
      <w:rFonts w:ascii="Arial" w:hAnsi="Arial"/>
      <w:sz w:val="17"/>
      <w:lang w:eastAsia="en-US"/>
    </w:rPr>
  </w:style>
  <w:style w:type="paragraph" w:customStyle="1" w:styleId="BoksCitat">
    <w:name w:val="Boks Citat"/>
    <w:basedOn w:val="Normal"/>
    <w:next w:val="BoksTekst"/>
    <w:uiPriority w:val="5"/>
    <w:rsid w:val="0024414D"/>
    <w:pPr>
      <w:spacing w:before="284" w:after="230" w:line="320" w:lineRule="atLeast"/>
      <w:ind w:left="340" w:right="340"/>
      <w:contextualSpacing/>
    </w:pPr>
    <w:rPr>
      <w:rFonts w:ascii="Arial" w:hAnsi="Arial"/>
      <w:szCs w:val="17"/>
    </w:rPr>
  </w:style>
  <w:style w:type="paragraph" w:customStyle="1" w:styleId="BoksOverskrift">
    <w:name w:val="Boks Overskrift"/>
    <w:basedOn w:val="Normal"/>
    <w:uiPriority w:val="5"/>
    <w:rsid w:val="0024414D"/>
    <w:pPr>
      <w:keepNext/>
      <w:keepLines/>
      <w:suppressAutoHyphens/>
      <w:spacing w:after="210" w:line="210" w:lineRule="atLeast"/>
      <w:ind w:left="227" w:right="227"/>
      <w:contextualSpacing/>
    </w:pPr>
    <w:rPr>
      <w:rFonts w:ascii="Arial" w:hAnsi="Arial"/>
      <w:b/>
      <w:sz w:val="15"/>
      <w:szCs w:val="17"/>
    </w:rPr>
  </w:style>
  <w:style w:type="paragraph" w:customStyle="1" w:styleId="BoksTekst">
    <w:name w:val="Boks Tekst"/>
    <w:basedOn w:val="Normal"/>
    <w:uiPriority w:val="5"/>
    <w:rsid w:val="0024414D"/>
    <w:pPr>
      <w:spacing w:after="210" w:line="210" w:lineRule="atLeast"/>
      <w:ind w:left="227" w:right="227"/>
      <w:contextualSpacing/>
    </w:pPr>
    <w:rPr>
      <w:rFonts w:ascii="Arial" w:hAnsi="Arial"/>
      <w:sz w:val="14"/>
      <w:szCs w:val="17"/>
    </w:rPr>
  </w:style>
  <w:style w:type="paragraph" w:customStyle="1" w:styleId="BoksTalopstilling">
    <w:name w:val="Boks Talopstilling"/>
    <w:basedOn w:val="BoksTekst"/>
    <w:uiPriority w:val="5"/>
    <w:rsid w:val="0024414D"/>
    <w:pPr>
      <w:numPr>
        <w:numId w:val="39"/>
      </w:numPr>
    </w:pPr>
  </w:style>
  <w:style w:type="paragraph" w:customStyle="1" w:styleId="BoksPunktopstilling">
    <w:name w:val="Boks Punktopstilling"/>
    <w:basedOn w:val="BoksTekst"/>
    <w:uiPriority w:val="5"/>
    <w:rsid w:val="0024414D"/>
    <w:pPr>
      <w:numPr>
        <w:numId w:val="38"/>
      </w:numPr>
    </w:pPr>
  </w:style>
  <w:style w:type="paragraph" w:customStyle="1" w:styleId="FootnoteSeperator">
    <w:name w:val="Footnote Seperator"/>
    <w:basedOn w:val="Normal"/>
    <w:next w:val="Normal"/>
    <w:uiPriority w:val="99"/>
    <w:semiHidden/>
    <w:rsid w:val="004922D5"/>
    <w:pPr>
      <w:pBdr>
        <w:top w:val="single" w:sz="2" w:space="1" w:color="auto"/>
      </w:pBdr>
      <w:spacing w:before="280" w:line="240" w:lineRule="auto"/>
    </w:pPr>
    <w:rPr>
      <w:rFonts w:ascii="Arial" w:hAnsi="Arial"/>
      <w:sz w:val="4"/>
    </w:rPr>
  </w:style>
  <w:style w:type="paragraph" w:customStyle="1" w:styleId="Normal-Nummerliste">
    <w:name w:val="Normal - Nummerliste"/>
    <w:basedOn w:val="Normal"/>
    <w:uiPriority w:val="6"/>
    <w:semiHidden/>
    <w:rsid w:val="0034658C"/>
    <w:pPr>
      <w:numPr>
        <w:numId w:val="34"/>
      </w:numPr>
      <w:spacing w:line="230" w:lineRule="atLeast"/>
    </w:pPr>
    <w:rPr>
      <w:rFonts w:ascii="Arial" w:hAnsi="Arial"/>
      <w:sz w:val="17"/>
    </w:rPr>
  </w:style>
  <w:style w:type="paragraph" w:customStyle="1" w:styleId="Template-Adresse">
    <w:name w:val="Template - Adresse"/>
    <w:basedOn w:val="Template"/>
    <w:next w:val="Normal"/>
    <w:uiPriority w:val="7"/>
    <w:semiHidden/>
    <w:rsid w:val="00237AEB"/>
    <w:pPr>
      <w:spacing w:line="240" w:lineRule="atLeast"/>
      <w:jc w:val="center"/>
    </w:pPr>
    <w:rPr>
      <w:rFonts w:ascii="Arial" w:hAnsi="Arial"/>
      <w:color w:val="00542E"/>
      <w:sz w:val="14"/>
    </w:rPr>
  </w:style>
  <w:style w:type="paragraph" w:customStyle="1" w:styleId="ListNumberTable">
    <w:name w:val="List Number Table"/>
    <w:basedOn w:val="Opstilling-talellerbogst"/>
    <w:uiPriority w:val="2"/>
    <w:rsid w:val="006A4614"/>
    <w:pPr>
      <w:ind w:left="227"/>
    </w:pPr>
    <w:rPr>
      <w:sz w:val="14"/>
    </w:rPr>
  </w:style>
  <w:style w:type="paragraph" w:customStyle="1" w:styleId="ListBulletTable">
    <w:name w:val="List Bullet Table"/>
    <w:basedOn w:val="Opstilling-punkttegn"/>
    <w:uiPriority w:val="2"/>
    <w:rsid w:val="00301857"/>
    <w:pPr>
      <w:ind w:left="397"/>
    </w:pPr>
    <w:rPr>
      <w:sz w:val="14"/>
    </w:rPr>
  </w:style>
  <w:style w:type="paragraph" w:customStyle="1" w:styleId="Afsenderinfo">
    <w:name w:val="Afsender info"/>
    <w:basedOn w:val="Normal"/>
    <w:uiPriority w:val="5"/>
    <w:semiHidden/>
    <w:qFormat/>
    <w:rsid w:val="00C4089D"/>
    <w:pPr>
      <w:keepNext/>
      <w:keepLines/>
    </w:pPr>
  </w:style>
  <w:style w:type="character" w:customStyle="1" w:styleId="KildeangivelseChar">
    <w:name w:val="Kildeangivelse Char"/>
    <w:link w:val="Kildeangivelse"/>
    <w:uiPriority w:val="3"/>
    <w:locked/>
    <w:rsid w:val="004106F0"/>
    <w:rPr>
      <w:sz w:val="16"/>
      <w:lang w:eastAsia="en-US"/>
    </w:rPr>
  </w:style>
  <w:style w:type="paragraph" w:customStyle="1" w:styleId="Space">
    <w:name w:val="Space"/>
    <w:basedOn w:val="Normal"/>
    <w:uiPriority w:val="3"/>
    <w:rsid w:val="000E5196"/>
    <w:pPr>
      <w:tabs>
        <w:tab w:val="left" w:pos="340"/>
      </w:tabs>
      <w:spacing w:line="240" w:lineRule="auto"/>
    </w:pPr>
    <w:rPr>
      <w:rFonts w:ascii="Arial" w:hAnsi="Arial"/>
      <w:sz w:val="2"/>
      <w:lang w:val="en-GB"/>
    </w:rPr>
  </w:style>
  <w:style w:type="paragraph" w:customStyle="1" w:styleId="Kildeangivelse">
    <w:name w:val="Kildeangivelse"/>
    <w:basedOn w:val="Normal"/>
    <w:next w:val="Normal"/>
    <w:link w:val="KildeangivelseChar"/>
    <w:uiPriority w:val="3"/>
    <w:rsid w:val="004106F0"/>
    <w:pPr>
      <w:tabs>
        <w:tab w:val="left" w:pos="680"/>
      </w:tabs>
      <w:spacing w:line="200" w:lineRule="atLeast"/>
      <w:ind w:left="681" w:right="227" w:hanging="454"/>
    </w:pPr>
    <w:rPr>
      <w:sz w:val="16"/>
    </w:rPr>
  </w:style>
  <w:style w:type="paragraph" w:customStyle="1" w:styleId="TabelIndsttelse">
    <w:name w:val="Tabel Indsættelse"/>
    <w:basedOn w:val="Normal"/>
    <w:uiPriority w:val="5"/>
    <w:rsid w:val="00326A86"/>
    <w:pPr>
      <w:spacing w:line="40" w:lineRule="atLeast"/>
      <w:ind w:left="227" w:right="227"/>
      <w:contextualSpacing/>
    </w:pPr>
    <w:rPr>
      <w:rFonts w:ascii="Arial" w:hAnsi="Arial"/>
      <w:sz w:val="17"/>
      <w:szCs w:val="17"/>
    </w:rPr>
  </w:style>
  <w:style w:type="paragraph" w:customStyle="1" w:styleId="Template-SmallAddress">
    <w:name w:val="Template - Small Address"/>
    <w:basedOn w:val="Template"/>
    <w:rsid w:val="00B45AE1"/>
    <w:pPr>
      <w:spacing w:line="160" w:lineRule="atLeast"/>
    </w:pPr>
    <w:rPr>
      <w:rFonts w:ascii="Arial" w:hAnsi="Arial"/>
      <w:sz w:val="13"/>
    </w:rPr>
  </w:style>
  <w:style w:type="paragraph" w:customStyle="1" w:styleId="Default">
    <w:name w:val="Default"/>
    <w:rsid w:val="00B4603D"/>
    <w:pPr>
      <w:autoSpaceDE w:val="0"/>
      <w:autoSpaceDN w:val="0"/>
      <w:adjustRightInd w:val="0"/>
      <w:spacing w:after="0" w:line="240" w:lineRule="auto"/>
    </w:pPr>
    <w:rPr>
      <w:rFonts w:ascii="Arial" w:hAnsi="Arial" w:cs="Arial"/>
      <w:color w:val="000000"/>
    </w:rPr>
  </w:style>
  <w:style w:type="character" w:customStyle="1" w:styleId="TitelTegn">
    <w:name w:val="Titel Tegn"/>
    <w:basedOn w:val="Standardskrifttypeiafsnit"/>
    <w:link w:val="Titel"/>
    <w:uiPriority w:val="3"/>
    <w:rsid w:val="0025742B"/>
    <w:rPr>
      <w:rFonts w:ascii="Arial" w:hAnsi="Arial" w:cs="Arial"/>
      <w:b/>
      <w:bCs/>
      <w:kern w:val="28"/>
      <w:sz w:val="32"/>
      <w:szCs w:val="32"/>
    </w:rPr>
  </w:style>
  <w:style w:type="table" w:customStyle="1" w:styleId="Blank">
    <w:name w:val="Blank"/>
    <w:basedOn w:val="Tabel-Normal"/>
    <w:uiPriority w:val="99"/>
    <w:rsid w:val="0025742B"/>
    <w:pPr>
      <w:spacing w:after="0" w:line="312" w:lineRule="auto"/>
      <w:jc w:val="both"/>
    </w:pPr>
    <w:rPr>
      <w:rFonts w:ascii="Century Schoolbook" w:eastAsiaTheme="minorHAnsi" w:hAnsi="Century Schoolbook" w:cs="Verdana"/>
      <w:sz w:val="20"/>
      <w:szCs w:val="20"/>
      <w:lang w:eastAsia="en-US"/>
    </w:rPr>
    <w:tblPr>
      <w:tblCellMar>
        <w:left w:w="0" w:type="dxa"/>
        <w:right w:w="0" w:type="dxa"/>
      </w:tblCellMar>
    </w:tblPr>
  </w:style>
  <w:style w:type="character" w:styleId="Kommentarhenvisning">
    <w:name w:val="annotation reference"/>
    <w:basedOn w:val="Standardskrifttypeiafsnit"/>
    <w:uiPriority w:val="99"/>
    <w:semiHidden/>
    <w:rsid w:val="0025742B"/>
    <w:rPr>
      <w:sz w:val="16"/>
      <w:szCs w:val="16"/>
      <w:lang w:val="da-DK"/>
    </w:rPr>
  </w:style>
  <w:style w:type="paragraph" w:styleId="Kommentartekst">
    <w:name w:val="annotation text"/>
    <w:basedOn w:val="Normal"/>
    <w:link w:val="KommentartekstTegn"/>
    <w:uiPriority w:val="99"/>
    <w:semiHidden/>
    <w:rsid w:val="0025742B"/>
    <w:pPr>
      <w:spacing w:line="240" w:lineRule="auto"/>
    </w:pPr>
  </w:style>
  <w:style w:type="character" w:customStyle="1" w:styleId="KommentartekstTegn">
    <w:name w:val="Kommentartekst Tegn"/>
    <w:basedOn w:val="Standardskrifttypeiafsnit"/>
    <w:link w:val="Kommentartekst"/>
    <w:uiPriority w:val="99"/>
    <w:semiHidden/>
    <w:rsid w:val="0025742B"/>
    <w:rPr>
      <w:rFonts w:ascii="Century Schoolbook" w:eastAsiaTheme="minorHAnsi" w:hAnsi="Century Schoolbook" w:cs="Verdana"/>
      <w:sz w:val="20"/>
      <w:szCs w:val="20"/>
      <w:lang w:eastAsia="en-US"/>
    </w:rPr>
  </w:style>
  <w:style w:type="paragraph" w:styleId="Listeafsnit">
    <w:name w:val="List Paragraph"/>
    <w:basedOn w:val="Normal"/>
    <w:uiPriority w:val="99"/>
    <w:rsid w:val="0025742B"/>
    <w:pPr>
      <w:ind w:left="720"/>
      <w:contextualSpacing/>
    </w:pPr>
  </w:style>
  <w:style w:type="paragraph" w:styleId="Markeringsbobletekst">
    <w:name w:val="Balloon Text"/>
    <w:basedOn w:val="Normal"/>
    <w:link w:val="MarkeringsbobletekstTegn"/>
    <w:uiPriority w:val="99"/>
    <w:semiHidden/>
    <w:unhideWhenUsed/>
    <w:rsid w:val="0025742B"/>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5742B"/>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95726">
      <w:bodyDiv w:val="1"/>
      <w:marLeft w:val="0"/>
      <w:marRight w:val="0"/>
      <w:marTop w:val="0"/>
      <w:marBottom w:val="0"/>
      <w:divBdr>
        <w:top w:val="none" w:sz="0" w:space="0" w:color="auto"/>
        <w:left w:val="none" w:sz="0" w:space="0" w:color="auto"/>
        <w:bottom w:val="none" w:sz="0" w:space="0" w:color="auto"/>
        <w:right w:val="none" w:sz="0" w:space="0" w:color="auto"/>
      </w:divBdr>
    </w:div>
    <w:div w:id="97834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1431\AppData\Local\cBrain\F2\.tmp\21aca931b3d54a6f9f2a262921f9f6a4.dotx" TargetMode="External"/></Relationships>
</file>

<file path=word/theme/theme1.xml><?xml version="1.0" encoding="utf-8"?>
<a:theme xmlns:a="http://schemas.openxmlformats.org/drawingml/2006/main" name="Kontortema">
  <a:themeElements>
    <a:clrScheme name="Moderniseringsstyrelsen">
      <a:dk1>
        <a:srgbClr val="000000"/>
      </a:dk1>
      <a:lt1>
        <a:srgbClr val="FFFFFF"/>
      </a:lt1>
      <a:dk2>
        <a:srgbClr val="00542E"/>
      </a:dk2>
      <a:lt2>
        <a:srgbClr val="6E91A0"/>
      </a:lt2>
      <a:accent1>
        <a:srgbClr val="00AAD2"/>
      </a:accent1>
      <a:accent2>
        <a:srgbClr val="5591CD"/>
      </a:accent2>
      <a:accent3>
        <a:srgbClr val="7050B9"/>
      </a:accent3>
      <a:accent4>
        <a:srgbClr val="A5005F"/>
      </a:accent4>
      <a:accent5>
        <a:srgbClr val="F0005F"/>
      </a:accent5>
      <a:accent6>
        <a:srgbClr val="B0660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21aca931b3d54a6f9f2a262921f9f6a4.dotx</Template>
  <TotalTime>201</TotalTime>
  <Pages>5</Pages>
  <Words>1764</Words>
  <Characters>10764</Characters>
  <Application>Microsoft Office Word</Application>
  <DocSecurity>0</DocSecurity>
  <Lines>89</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Finansministeriet</Company>
  <LinksUpToDate>false</LinksUpToDate>
  <CharactersWithSpaces>12503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Camilla Nordstrøm Jensen</dc:creator>
  <cp:lastModifiedBy>Camilla Nordstrøm Jensen</cp:lastModifiedBy>
  <cp:revision>10</cp:revision>
  <cp:lastPrinted>2019-11-15T12:51:00Z</cp:lastPrinted>
  <dcterms:created xsi:type="dcterms:W3CDTF">2019-11-14T11:57:00Z</dcterms:created>
  <dcterms:modified xsi:type="dcterms:W3CDTF">2019-11-18T12:18:00Z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unWordEngine">
    <vt:lpwstr>True</vt:lpwstr>
  </property>
  <property fmtid="{D5CDD505-2E9C-101B-9397-08002B2CF9AE}" pid="3" name="SD_Template">
    <vt:lpwstr>Brev.dot</vt:lpwstr>
  </property>
  <property fmtid="{D5CDD505-2E9C-101B-9397-08002B2CF9AE}" pid="4" name="SD_KeepOpenIfEmpty">
    <vt:lpwstr>False</vt:lpwstr>
  </property>
  <property fmtid="{D5CDD505-2E9C-101B-9397-08002B2CF9AE}" pid="5" name="SD_ShowDocumentInfo">
    <vt:lpwstr>True</vt:lpwstr>
  </property>
  <property fmtid="{D5CDD505-2E9C-101B-9397-08002B2CF9AE}" pid="6" name="SD_ShowGeneralPanel">
    <vt:lpwstr>True</vt:lpwstr>
  </property>
  <property fmtid="{D5CDD505-2E9C-101B-9397-08002B2CF9AE}" pid="7" name="SD_BrandingGraphicBehavior">
    <vt:lpwstr>Standard</vt:lpwstr>
  </property>
  <property fmtid="{D5CDD505-2E9C-101B-9397-08002B2CF9AE}" pid="8" name="SD_DocumentLanguage">
    <vt:lpwstr>da-DK</vt:lpwstr>
  </property>
  <property fmtid="{D5CDD505-2E9C-101B-9397-08002B2CF9AE}" pid="9" name="sdDocumentDate">
    <vt:lpwstr>43006</vt:lpwstr>
  </property>
  <property fmtid="{D5CDD505-2E9C-101B-9397-08002B2CF9AE}" pid="10" name="sdDocumentDateFormat">
    <vt:lpwstr>da-DK:d. MMMM yyyy</vt:lpwstr>
  </property>
  <property fmtid="{D5CDD505-2E9C-101B-9397-08002B2CF9AE}" pid="11" name="SD_DocumentLanguageString">
    <vt:lpwstr>Dansk</vt:lpwstr>
  </property>
  <property fmtid="{D5CDD505-2E9C-101B-9397-08002B2CF9AE}" pid="12" name="SD_CtlText_Usersettings_Userprofile">
    <vt:lpwstr>RHI</vt:lpwstr>
  </property>
  <property fmtid="{D5CDD505-2E9C-101B-9397-08002B2CF9AE}" pid="13" name="SD_CtlText_General_JournalNr">
    <vt:lpwstr/>
  </property>
  <property fmtid="{D5CDD505-2E9C-101B-9397-08002B2CF9AE}" pid="14" name="SD_UserprofileName">
    <vt:lpwstr>RHI</vt:lpwstr>
  </property>
  <property fmtid="{D5CDD505-2E9C-101B-9397-08002B2CF9AE}" pid="15" name="SD_Office_SD_OFF_ID">
    <vt:lpwstr>1</vt:lpwstr>
  </property>
  <property fmtid="{D5CDD505-2E9C-101B-9397-08002B2CF9AE}" pid="16" name="SD_Office_SD_OFF_Offices">
    <vt:lpwstr>Moderniseringsstyrelsen</vt:lpwstr>
  </property>
  <property fmtid="{D5CDD505-2E9C-101B-9397-08002B2CF9AE}" pid="17" name="SD_Office_SD_OFF_OfficeLanguage">
    <vt:lpwstr>da-DK</vt:lpwstr>
  </property>
  <property fmtid="{D5CDD505-2E9C-101B-9397-08002B2CF9AE}" pid="18" name="SD_Office_SD_OFF_Address">
    <vt:lpwstr>Moderniseringsstyrelsen · Landgreven 4 · Postboks 2193 · 1017 København K · 3392 8000 · www.modst.dk</vt:lpwstr>
  </property>
  <property fmtid="{D5CDD505-2E9C-101B-9397-08002B2CF9AE}" pid="19" name="SD_Office_SD_OFF_ShortAddress">
    <vt:lpwstr>Moderniseringsstyrelsen · Landgreven 4 · Postboks 2193 · 1017 København K</vt:lpwstr>
  </property>
  <property fmtid="{D5CDD505-2E9C-101B-9397-08002B2CF9AE}" pid="20" name="SD_Office_SD_OFF_ImageDefinition">
    <vt:lpwstr>Logo</vt:lpwstr>
  </property>
  <property fmtid="{D5CDD505-2E9C-101B-9397-08002B2CF9AE}" pid="21" name="SD_USR_Name">
    <vt:lpwstr>Rasmus Hjorth Iversen</vt:lpwstr>
  </property>
  <property fmtid="{D5CDD505-2E9C-101B-9397-08002B2CF9AE}" pid="22" name="SD_USR_Title">
    <vt:lpwstr>Fuldmægtig</vt:lpwstr>
  </property>
  <property fmtid="{D5CDD505-2E9C-101B-9397-08002B2CF9AE}" pid="23" name="SD_USR_DirectPhone">
    <vt:lpwstr>3395 1981</vt:lpwstr>
  </property>
  <property fmtid="{D5CDD505-2E9C-101B-9397-08002B2CF9AE}" pid="24" name="SD_USR_Email">
    <vt:lpwstr>rhi@modst.dk</vt:lpwstr>
  </property>
  <property fmtid="{D5CDD505-2E9C-101B-9397-08002B2CF9AE}" pid="25" name="SD_USR_SagsbehandlerIni">
    <vt:lpwstr>RHI</vt:lpwstr>
  </property>
  <property fmtid="{D5CDD505-2E9C-101B-9397-08002B2CF9AE}" pid="26" name="SD_USR_Enhed">
    <vt:lpwstr>DIRSEK</vt:lpwstr>
  </property>
  <property fmtid="{D5CDD505-2E9C-101B-9397-08002B2CF9AE}" pid="27" name="DocumentInfoFinished">
    <vt:lpwstr>True</vt:lpwstr>
  </property>
  <property fmtid="{D5CDD505-2E9C-101B-9397-08002B2CF9AE}" pid="28" name="ContentRemapped">
    <vt:lpwstr>true</vt:lpwstr>
  </property>
</Properties>
</file>